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9B5596" w14:textId="243C955B" w:rsidR="007166CE" w:rsidRDefault="00B22738" w:rsidP="00566821">
      <w:pPr>
        <w:pStyle w:val="berschrift1"/>
        <w:rPr>
          <w:b w:val="0"/>
          <w:bCs w:val="0"/>
          <w:sz w:val="32"/>
          <w:szCs w:val="32"/>
        </w:rPr>
      </w:pPr>
      <w:r>
        <w:rPr>
          <w:b w:val="0"/>
          <w:bCs w:val="0"/>
          <w:noProof/>
          <w:sz w:val="32"/>
          <w:szCs w:val="32"/>
        </w:rPr>
        <w:drawing>
          <wp:inline distT="0" distB="0" distL="0" distR="0" wp14:anchorId="433A961B" wp14:editId="755DDCA9">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7">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612F0680" w14:textId="77777777" w:rsidR="007166CE" w:rsidRDefault="007166CE" w:rsidP="007166CE">
      <w:pPr>
        <w:pStyle w:val="berschrift1"/>
      </w:pPr>
      <w:r>
        <w:br w:type="page"/>
      </w:r>
      <w:r>
        <w:lastRenderedPageBreak/>
        <w:t>Vorwort</w:t>
      </w:r>
    </w:p>
    <w:p w14:paraId="64194061"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B365E5">
        <w:t>im Jahr 2021</w:t>
      </w:r>
      <w:r>
        <w:t xml:space="preserve"> – </w:t>
      </w:r>
      <w:r w:rsidR="00B365E5">
        <w:t>nach einem sehr chaotischen Jahr geht es weiter</w:t>
      </w:r>
      <w:r>
        <w:t>.</w:t>
      </w:r>
    </w:p>
    <w:p w14:paraId="37C7A7F3" w14:textId="77777777" w:rsidR="007E1779" w:rsidRDefault="008D7463" w:rsidP="007166CE">
      <w:r>
        <w:t xml:space="preserve">Dieses Jahr hat uns allen eine Menge abverlangt – doch Gott hat uns hindurchgetragen. </w:t>
      </w:r>
    </w:p>
    <w:p w14:paraId="0182DF89"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w:t>
      </w:r>
    </w:p>
    <w:p w14:paraId="14C63E79" w14:textId="77777777" w:rsidR="007E1779" w:rsidRDefault="007E1779" w:rsidP="007166CE">
      <w:r>
        <w:t>Vielleicht hat aber auch der eine oder die andere Lust, mitzumachen und neue Bücher zu erstellen – sprecht mich einfach an.</w:t>
      </w:r>
    </w:p>
    <w:p w14:paraId="1457682D" w14:textId="77777777" w:rsidR="007166CE" w:rsidRDefault="007166CE" w:rsidP="007166CE">
      <w:r>
        <w:t>Euch allen wünsche ich Gottes reichen Segen und dass Ihr für Euch interessante Texte hier findet. Für Anregungen bin ich immer dankbar.</w:t>
      </w:r>
    </w:p>
    <w:p w14:paraId="78443882" w14:textId="77777777" w:rsidR="007166CE" w:rsidRDefault="007166CE" w:rsidP="007166CE">
      <w:r>
        <w:t>Gruß &amp; Segen,</w:t>
      </w:r>
    </w:p>
    <w:p w14:paraId="6C38D796" w14:textId="77777777" w:rsidR="007166CE" w:rsidRDefault="007166CE" w:rsidP="007166CE">
      <w:r>
        <w:t>Andreas</w:t>
      </w:r>
    </w:p>
    <w:p w14:paraId="5BB37D91"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52F11797" w14:textId="77777777" w:rsidR="00E24477" w:rsidRDefault="00E24477" w:rsidP="00E24477">
      <w:pPr>
        <w:pStyle w:val="berschrift1"/>
        <w:rPr>
          <w:sz w:val="48"/>
        </w:rPr>
      </w:pPr>
      <w:r>
        <w:t xml:space="preserve">Böhmische Brüder - Ein christliche </w:t>
      </w:r>
      <w:proofErr w:type="spellStart"/>
      <w:r>
        <w:t>untterweysung</w:t>
      </w:r>
      <w:proofErr w:type="spellEnd"/>
      <w:r>
        <w:t xml:space="preserve"> Der </w:t>
      </w:r>
      <w:proofErr w:type="spellStart"/>
      <w:r>
        <w:t>klaynen</w:t>
      </w:r>
      <w:proofErr w:type="spellEnd"/>
      <w:r>
        <w:t xml:space="preserve"> Kinder im </w:t>
      </w:r>
      <w:proofErr w:type="spellStart"/>
      <w:r>
        <w:t>Gelauben</w:t>
      </w:r>
      <w:proofErr w:type="spellEnd"/>
      <w:r>
        <w:t xml:space="preserve">, durch ein </w:t>
      </w:r>
      <w:proofErr w:type="spellStart"/>
      <w:r>
        <w:t>weyß</w:t>
      </w:r>
      <w:proofErr w:type="spellEnd"/>
      <w:r>
        <w:t xml:space="preserve"> einer Frag.</w:t>
      </w:r>
    </w:p>
    <w:p w14:paraId="0622D5D9" w14:textId="77777777" w:rsidR="00E24477" w:rsidRDefault="00E24477" w:rsidP="00E24477">
      <w:pPr>
        <w:pStyle w:val="StandardWeb"/>
      </w:pPr>
      <w:proofErr w:type="spellStart"/>
      <w:r>
        <w:t>m.D.XXij</w:t>
      </w:r>
      <w:proofErr w:type="spellEnd"/>
      <w:r>
        <w:t xml:space="preserve">. </w:t>
      </w:r>
    </w:p>
    <w:p w14:paraId="01729F15" w14:textId="71F78AF0" w:rsidR="00E24477" w:rsidRDefault="00E24477" w:rsidP="00E24477">
      <w:pPr>
        <w:pStyle w:val="StandardWeb"/>
      </w:pPr>
      <w:r>
        <w:t xml:space="preserve">1) Was </w:t>
      </w:r>
      <w:proofErr w:type="spellStart"/>
      <w:r>
        <w:t>bistu</w:t>
      </w:r>
      <w:proofErr w:type="spellEnd"/>
      <w:r>
        <w:t xml:space="preserve">? Antwort: ein </w:t>
      </w:r>
      <w:proofErr w:type="spellStart"/>
      <w:r>
        <w:t>vernunfftige</w:t>
      </w:r>
      <w:proofErr w:type="spellEnd"/>
      <w:r>
        <w:t xml:space="preserve"> </w:t>
      </w:r>
      <w:proofErr w:type="spellStart"/>
      <w:r>
        <w:t>schopfung</w:t>
      </w:r>
      <w:proofErr w:type="spellEnd"/>
      <w:r>
        <w:t xml:space="preserve"> </w:t>
      </w:r>
      <w:proofErr w:type="spellStart"/>
      <w:r>
        <w:t>gottes</w:t>
      </w:r>
      <w:proofErr w:type="spellEnd"/>
      <w:r>
        <w:t xml:space="preserve"> und ein </w:t>
      </w:r>
      <w:proofErr w:type="spellStart"/>
      <w:r>
        <w:t>tötliche</w:t>
      </w:r>
      <w:proofErr w:type="spellEnd"/>
      <w:r>
        <w:rPr>
          <w:rStyle w:val="Endnotenzeichen"/>
        </w:rPr>
        <w:endnoteReference w:id="1"/>
      </w:r>
      <w:r>
        <w:t xml:space="preserve">. </w:t>
      </w:r>
    </w:p>
    <w:p w14:paraId="254D936A" w14:textId="77777777" w:rsidR="00E24477" w:rsidRDefault="00E24477" w:rsidP="00E24477">
      <w:pPr>
        <w:pStyle w:val="StandardWeb"/>
      </w:pPr>
      <w:r>
        <w:t xml:space="preserve">2. </w:t>
      </w:r>
      <w:proofErr w:type="spellStart"/>
      <w:r>
        <w:t>Warumb</w:t>
      </w:r>
      <w:proofErr w:type="spellEnd"/>
      <w:r>
        <w:t xml:space="preserve"> </w:t>
      </w:r>
      <w:proofErr w:type="spellStart"/>
      <w:r>
        <w:t>beschüff</w:t>
      </w:r>
      <w:proofErr w:type="spellEnd"/>
      <w:r>
        <w:t xml:space="preserve"> dich </w:t>
      </w:r>
      <w:proofErr w:type="spellStart"/>
      <w:r>
        <w:t>gott</w:t>
      </w:r>
      <w:proofErr w:type="spellEnd"/>
      <w:r>
        <w:t>?</w:t>
      </w:r>
      <w:r>
        <w:br/>
      </w:r>
      <w:r>
        <w:rPr>
          <w:rStyle w:val="Fett"/>
        </w:rPr>
        <w:t>A:</w:t>
      </w:r>
      <w:r>
        <w:t xml:space="preserve"> das ich in </w:t>
      </w:r>
      <w:proofErr w:type="spellStart"/>
      <w:r>
        <w:t>solt</w:t>
      </w:r>
      <w:proofErr w:type="spellEnd"/>
      <w:r>
        <w:t xml:space="preserve"> kennen und </w:t>
      </w:r>
      <w:proofErr w:type="spellStart"/>
      <w:r>
        <w:t>liephaben</w:t>
      </w:r>
      <w:proofErr w:type="spellEnd"/>
      <w:r>
        <w:t xml:space="preserve"> </w:t>
      </w:r>
      <w:proofErr w:type="spellStart"/>
      <w:r>
        <w:t>unde</w:t>
      </w:r>
      <w:proofErr w:type="spellEnd"/>
      <w:r>
        <w:t xml:space="preserve"> habende die liebe Gottes das ich selig </w:t>
      </w:r>
      <w:proofErr w:type="spellStart"/>
      <w:r>
        <w:t>wurdt</w:t>
      </w:r>
      <w:proofErr w:type="spellEnd"/>
      <w:r>
        <w:t xml:space="preserve">. </w:t>
      </w:r>
    </w:p>
    <w:p w14:paraId="2C1D187C" w14:textId="77777777" w:rsidR="00E24477" w:rsidRDefault="00E24477" w:rsidP="00E24477">
      <w:pPr>
        <w:pStyle w:val="StandardWeb"/>
      </w:pPr>
      <w:r>
        <w:t xml:space="preserve">3. War </w:t>
      </w:r>
      <w:proofErr w:type="spellStart"/>
      <w:r>
        <w:t>auff</w:t>
      </w:r>
      <w:proofErr w:type="spellEnd"/>
      <w:r>
        <w:t xml:space="preserve"> steht dein </w:t>
      </w:r>
      <w:proofErr w:type="spellStart"/>
      <w:r>
        <w:t>seligkayt</w:t>
      </w:r>
      <w:proofErr w:type="spellEnd"/>
      <w:r>
        <w:t>?</w:t>
      </w:r>
      <w:r>
        <w:br/>
      </w:r>
      <w:r>
        <w:rPr>
          <w:rStyle w:val="Fett"/>
        </w:rPr>
        <w:t>A:</w:t>
      </w:r>
      <w:r>
        <w:t xml:space="preserve"> </w:t>
      </w:r>
      <w:proofErr w:type="spellStart"/>
      <w:r>
        <w:t>auff</w:t>
      </w:r>
      <w:proofErr w:type="spellEnd"/>
      <w:r>
        <w:t xml:space="preserve"> </w:t>
      </w:r>
      <w:proofErr w:type="spellStart"/>
      <w:r>
        <w:t>dreyen</w:t>
      </w:r>
      <w:proofErr w:type="spellEnd"/>
      <w:r>
        <w:t xml:space="preserve"> </w:t>
      </w:r>
      <w:proofErr w:type="spellStart"/>
      <w:r>
        <w:t>götlichen</w:t>
      </w:r>
      <w:proofErr w:type="spellEnd"/>
      <w:r>
        <w:t xml:space="preserve"> </w:t>
      </w:r>
      <w:proofErr w:type="spellStart"/>
      <w:r>
        <w:t>tugenden</w:t>
      </w:r>
      <w:proofErr w:type="spellEnd"/>
      <w:r>
        <w:t xml:space="preserve">. </w:t>
      </w:r>
    </w:p>
    <w:p w14:paraId="73411D41" w14:textId="77777777" w:rsidR="00E24477" w:rsidRDefault="00E24477" w:rsidP="00E24477">
      <w:pPr>
        <w:pStyle w:val="StandardWeb"/>
      </w:pPr>
      <w:r>
        <w:t xml:space="preserve">4. Welche </w:t>
      </w:r>
      <w:proofErr w:type="spellStart"/>
      <w:r>
        <w:t>seints</w:t>
      </w:r>
      <w:proofErr w:type="spellEnd"/>
      <w:r>
        <w:t>.</w:t>
      </w:r>
      <w:r>
        <w:br/>
      </w:r>
      <w:r>
        <w:rPr>
          <w:rStyle w:val="Fett"/>
        </w:rPr>
        <w:t>A:</w:t>
      </w:r>
      <w:r>
        <w:t xml:space="preserve"> der glaub, die lieb die </w:t>
      </w:r>
      <w:proofErr w:type="spellStart"/>
      <w:r>
        <w:t>hofnung</w:t>
      </w:r>
      <w:proofErr w:type="spellEnd"/>
      <w:r>
        <w:t xml:space="preserve">. </w:t>
      </w:r>
    </w:p>
    <w:p w14:paraId="240C44C2" w14:textId="77777777" w:rsidR="00E24477" w:rsidRDefault="00E24477" w:rsidP="00E24477">
      <w:pPr>
        <w:pStyle w:val="StandardWeb"/>
      </w:pPr>
      <w:r>
        <w:t xml:space="preserve">5. </w:t>
      </w:r>
      <w:proofErr w:type="spellStart"/>
      <w:r>
        <w:t>Bewer</w:t>
      </w:r>
      <w:proofErr w:type="spellEnd"/>
      <w:r>
        <w:t xml:space="preserve"> das?</w:t>
      </w:r>
      <w:r>
        <w:br/>
      </w:r>
      <w:r>
        <w:rPr>
          <w:rStyle w:val="Fett"/>
        </w:rPr>
        <w:t>A:</w:t>
      </w:r>
      <w:r>
        <w:t xml:space="preserve"> S. Paul spricht, </w:t>
      </w:r>
      <w:proofErr w:type="spellStart"/>
      <w:r>
        <w:t>ytzundt</w:t>
      </w:r>
      <w:proofErr w:type="spellEnd"/>
      <w:r>
        <w:t xml:space="preserve"> </w:t>
      </w:r>
      <w:proofErr w:type="spellStart"/>
      <w:r>
        <w:t>bleyben</w:t>
      </w:r>
      <w:proofErr w:type="spellEnd"/>
      <w:r>
        <w:t xml:space="preserve"> uns </w:t>
      </w:r>
      <w:proofErr w:type="spellStart"/>
      <w:r>
        <w:t>disze</w:t>
      </w:r>
      <w:proofErr w:type="spellEnd"/>
      <w:r>
        <w:t xml:space="preserve"> drey </w:t>
      </w:r>
      <w:proofErr w:type="spellStart"/>
      <w:r>
        <w:t>tugendt</w:t>
      </w:r>
      <w:proofErr w:type="spellEnd"/>
      <w:r>
        <w:t xml:space="preserve">, der glaub, die lieb und die </w:t>
      </w:r>
      <w:proofErr w:type="spellStart"/>
      <w:r>
        <w:t>hofnung</w:t>
      </w:r>
      <w:proofErr w:type="spellEnd"/>
      <w:r>
        <w:t xml:space="preserve">, und das </w:t>
      </w:r>
      <w:proofErr w:type="spellStart"/>
      <w:r>
        <w:t>grös</w:t>
      </w:r>
      <w:proofErr w:type="spellEnd"/>
      <w:r>
        <w:t xml:space="preserve"> </w:t>
      </w:r>
      <w:proofErr w:type="spellStart"/>
      <w:r>
        <w:t>ausz</w:t>
      </w:r>
      <w:proofErr w:type="spellEnd"/>
      <w:r>
        <w:t xml:space="preserve"> den ist die lieb. </w:t>
      </w:r>
    </w:p>
    <w:p w14:paraId="05B68532" w14:textId="77777777" w:rsidR="00E24477" w:rsidRDefault="00E24477" w:rsidP="00E24477">
      <w:pPr>
        <w:pStyle w:val="StandardWeb"/>
      </w:pPr>
      <w:r>
        <w:t xml:space="preserve">6. Welches ist die erst </w:t>
      </w:r>
      <w:proofErr w:type="spellStart"/>
      <w:r>
        <w:t>grundtfest</w:t>
      </w:r>
      <w:proofErr w:type="spellEnd"/>
      <w:r>
        <w:t xml:space="preserve"> deiner </w:t>
      </w:r>
      <w:proofErr w:type="spellStart"/>
      <w:r>
        <w:t>seligkayt</w:t>
      </w:r>
      <w:proofErr w:type="spellEnd"/>
      <w:r>
        <w:t>?</w:t>
      </w:r>
      <w:r>
        <w:br/>
      </w:r>
      <w:r>
        <w:rPr>
          <w:rStyle w:val="Fett"/>
        </w:rPr>
        <w:t>A:</w:t>
      </w:r>
      <w:r>
        <w:t xml:space="preserve"> der glaub. </w:t>
      </w:r>
    </w:p>
    <w:p w14:paraId="462083EA" w14:textId="361F1676" w:rsidR="00E24477" w:rsidRDefault="00E24477" w:rsidP="00E24477">
      <w:pPr>
        <w:pStyle w:val="StandardWeb"/>
      </w:pPr>
      <w:r>
        <w:t xml:space="preserve">7. </w:t>
      </w:r>
      <w:proofErr w:type="spellStart"/>
      <w:r>
        <w:t>Bewer</w:t>
      </w:r>
      <w:proofErr w:type="spellEnd"/>
      <w:r>
        <w:t xml:space="preserve"> das.</w:t>
      </w:r>
      <w:r>
        <w:br/>
      </w:r>
      <w:r>
        <w:rPr>
          <w:rStyle w:val="Fett"/>
        </w:rPr>
        <w:t>A:</w:t>
      </w:r>
      <w:r>
        <w:t xml:space="preserve"> S. Paul sagt zu den Juden, es ist </w:t>
      </w:r>
      <w:proofErr w:type="spellStart"/>
      <w:r>
        <w:t>unmüglich</w:t>
      </w:r>
      <w:proofErr w:type="spellEnd"/>
      <w:r>
        <w:t xml:space="preserve"> </w:t>
      </w:r>
      <w:proofErr w:type="spellStart"/>
      <w:r>
        <w:t>got</w:t>
      </w:r>
      <w:proofErr w:type="spellEnd"/>
      <w:r>
        <w:t xml:space="preserve"> zugefallen an den glauben, dann </w:t>
      </w:r>
      <w:proofErr w:type="spellStart"/>
      <w:r>
        <w:t>d'zünhenen</w:t>
      </w:r>
      <w:proofErr w:type="spellEnd"/>
      <w:r>
        <w:rPr>
          <w:rStyle w:val="Endnotenzeichen"/>
        </w:rPr>
        <w:endnoteReference w:id="2"/>
      </w:r>
      <w:r>
        <w:t xml:space="preserve"> will zu </w:t>
      </w:r>
      <w:proofErr w:type="spellStart"/>
      <w:r>
        <w:t>got</w:t>
      </w:r>
      <w:proofErr w:type="spellEnd"/>
      <w:r>
        <w:t xml:space="preserve">, der </w:t>
      </w:r>
      <w:proofErr w:type="spellStart"/>
      <w:r>
        <w:t>musz</w:t>
      </w:r>
      <w:proofErr w:type="spellEnd"/>
      <w:r>
        <w:t xml:space="preserve"> </w:t>
      </w:r>
      <w:proofErr w:type="spellStart"/>
      <w:r>
        <w:t>gelauben</w:t>
      </w:r>
      <w:proofErr w:type="spellEnd"/>
      <w:r>
        <w:t xml:space="preserve"> das </w:t>
      </w:r>
      <w:proofErr w:type="spellStart"/>
      <w:r>
        <w:t>got</w:t>
      </w:r>
      <w:proofErr w:type="spellEnd"/>
      <w:r>
        <w:t xml:space="preserve"> sey, auch das er ein </w:t>
      </w:r>
      <w:proofErr w:type="spellStart"/>
      <w:r>
        <w:t>belöner</w:t>
      </w:r>
      <w:proofErr w:type="spellEnd"/>
      <w:r>
        <w:t xml:space="preserve"> sey, der die in suchen. </w:t>
      </w:r>
    </w:p>
    <w:p w14:paraId="68717D0D" w14:textId="77777777" w:rsidR="00E24477" w:rsidRDefault="00E24477" w:rsidP="00E24477">
      <w:pPr>
        <w:pStyle w:val="StandardWeb"/>
      </w:pPr>
      <w:r>
        <w:t>8. Was ist der glaub?</w:t>
      </w:r>
      <w:r>
        <w:br/>
      </w:r>
      <w:r>
        <w:rPr>
          <w:rStyle w:val="Fett"/>
        </w:rPr>
        <w:t>A:</w:t>
      </w:r>
      <w:r>
        <w:t xml:space="preserve"> S. Paulus sagt, der glaub ist ein grundfest der ding welcher man hat </w:t>
      </w:r>
      <w:proofErr w:type="spellStart"/>
      <w:r>
        <w:t>zuversicht</w:t>
      </w:r>
      <w:proofErr w:type="spellEnd"/>
      <w:r>
        <w:t xml:space="preserve">, und ein </w:t>
      </w:r>
      <w:proofErr w:type="spellStart"/>
      <w:r>
        <w:t>bewerung</w:t>
      </w:r>
      <w:proofErr w:type="spellEnd"/>
      <w:r>
        <w:t xml:space="preserve"> der unsichtigen. </w:t>
      </w:r>
    </w:p>
    <w:p w14:paraId="64D73BC7" w14:textId="77777777" w:rsidR="00E24477" w:rsidRDefault="00E24477" w:rsidP="00E24477">
      <w:pPr>
        <w:pStyle w:val="StandardWeb"/>
      </w:pPr>
      <w:r>
        <w:t xml:space="preserve">9. Welches </w:t>
      </w:r>
      <w:proofErr w:type="spellStart"/>
      <w:r>
        <w:t>glaubens</w:t>
      </w:r>
      <w:proofErr w:type="spellEnd"/>
      <w:r>
        <w:t xml:space="preserve"> </w:t>
      </w:r>
      <w:proofErr w:type="spellStart"/>
      <w:r>
        <w:t>bistu</w:t>
      </w:r>
      <w:proofErr w:type="spellEnd"/>
      <w:r>
        <w:t>?</w:t>
      </w:r>
      <w:r>
        <w:br/>
      </w:r>
      <w:r>
        <w:rPr>
          <w:rStyle w:val="Fett"/>
        </w:rPr>
        <w:t>A:</w:t>
      </w:r>
      <w:r>
        <w:t xml:space="preserve"> des </w:t>
      </w:r>
      <w:proofErr w:type="spellStart"/>
      <w:r>
        <w:t>gemainen</w:t>
      </w:r>
      <w:proofErr w:type="spellEnd"/>
      <w:r>
        <w:t xml:space="preserve"> </w:t>
      </w:r>
      <w:proofErr w:type="spellStart"/>
      <w:r>
        <w:t>christenlichen</w:t>
      </w:r>
      <w:proofErr w:type="spellEnd"/>
      <w:r>
        <w:t xml:space="preserve">. </w:t>
      </w:r>
    </w:p>
    <w:p w14:paraId="301D3C40" w14:textId="77777777" w:rsidR="00E24477" w:rsidRDefault="00E24477" w:rsidP="00E24477">
      <w:pPr>
        <w:pStyle w:val="StandardWeb"/>
      </w:pPr>
      <w:r>
        <w:t>10. Welches ist der?</w:t>
      </w:r>
      <w:r>
        <w:br/>
      </w:r>
      <w:r>
        <w:rPr>
          <w:rStyle w:val="Fett"/>
        </w:rPr>
        <w:t>A:</w:t>
      </w:r>
      <w:r>
        <w:t xml:space="preserve"> Ich </w:t>
      </w:r>
      <w:proofErr w:type="spellStart"/>
      <w:r>
        <w:t>gelaub</w:t>
      </w:r>
      <w:proofErr w:type="spellEnd"/>
      <w:r>
        <w:t xml:space="preserve"> in </w:t>
      </w:r>
      <w:proofErr w:type="spellStart"/>
      <w:r>
        <w:t>Got</w:t>
      </w:r>
      <w:proofErr w:type="spellEnd"/>
      <w:r>
        <w:t xml:space="preserve"> </w:t>
      </w:r>
      <w:proofErr w:type="spellStart"/>
      <w:r>
        <w:t>vatter</w:t>
      </w:r>
      <w:proofErr w:type="spellEnd"/>
      <w:r>
        <w:t xml:space="preserve"> </w:t>
      </w:r>
      <w:proofErr w:type="spellStart"/>
      <w:r>
        <w:t>almechtigen</w:t>
      </w:r>
      <w:proofErr w:type="spellEnd"/>
      <w:r>
        <w:t xml:space="preserve">, </w:t>
      </w:r>
      <w:proofErr w:type="spellStart"/>
      <w:r>
        <w:t>schöpffer</w:t>
      </w:r>
      <w:proofErr w:type="spellEnd"/>
      <w:r>
        <w:t xml:space="preserve"> </w:t>
      </w:r>
      <w:proofErr w:type="spellStart"/>
      <w:r>
        <w:t>hymels</w:t>
      </w:r>
      <w:proofErr w:type="spellEnd"/>
      <w:r>
        <w:t xml:space="preserve"> und d' erden, und in </w:t>
      </w:r>
      <w:proofErr w:type="spellStart"/>
      <w:r>
        <w:t>Jhesum</w:t>
      </w:r>
      <w:proofErr w:type="spellEnd"/>
      <w:r>
        <w:t xml:space="preserve"> Christum, seinen </w:t>
      </w:r>
      <w:proofErr w:type="spellStart"/>
      <w:r>
        <w:t>eynigen</w:t>
      </w:r>
      <w:proofErr w:type="spellEnd"/>
      <w:r>
        <w:t xml:space="preserve"> </w:t>
      </w:r>
      <w:proofErr w:type="spellStart"/>
      <w:r>
        <w:t>sun</w:t>
      </w:r>
      <w:proofErr w:type="spellEnd"/>
      <w:r>
        <w:t xml:space="preserve">, </w:t>
      </w:r>
      <w:proofErr w:type="spellStart"/>
      <w:r>
        <w:t>unszern</w:t>
      </w:r>
      <w:proofErr w:type="spellEnd"/>
      <w:r>
        <w:t xml:space="preserve"> </w:t>
      </w:r>
      <w:proofErr w:type="spellStart"/>
      <w:r>
        <w:t>herren</w:t>
      </w:r>
      <w:proofErr w:type="spellEnd"/>
      <w:r>
        <w:t xml:space="preserve">, der </w:t>
      </w:r>
      <w:proofErr w:type="spellStart"/>
      <w:r>
        <w:t>entpfangen</w:t>
      </w:r>
      <w:proofErr w:type="spellEnd"/>
      <w:r>
        <w:t xml:space="preserve"> ist von dem </w:t>
      </w:r>
      <w:proofErr w:type="spellStart"/>
      <w:r>
        <w:t>heyligen</w:t>
      </w:r>
      <w:proofErr w:type="spellEnd"/>
      <w:r>
        <w:t xml:space="preserve"> </w:t>
      </w:r>
      <w:proofErr w:type="spellStart"/>
      <w:r>
        <w:t>geyst</w:t>
      </w:r>
      <w:proofErr w:type="spellEnd"/>
      <w:r>
        <w:t xml:space="preserve">, </w:t>
      </w:r>
      <w:proofErr w:type="spellStart"/>
      <w:r>
        <w:t>geporen</w:t>
      </w:r>
      <w:proofErr w:type="spellEnd"/>
      <w:r>
        <w:t xml:space="preserve"> </w:t>
      </w:r>
      <w:proofErr w:type="spellStart"/>
      <w:r>
        <w:t>vonn</w:t>
      </w:r>
      <w:proofErr w:type="spellEnd"/>
      <w:r>
        <w:t xml:space="preserve"> der </w:t>
      </w:r>
      <w:proofErr w:type="spellStart"/>
      <w:r>
        <w:t>iunckfrawen</w:t>
      </w:r>
      <w:proofErr w:type="spellEnd"/>
      <w:r>
        <w:t xml:space="preserve"> Maria, </w:t>
      </w:r>
      <w:proofErr w:type="spellStart"/>
      <w:r>
        <w:t>geliten</w:t>
      </w:r>
      <w:proofErr w:type="spellEnd"/>
      <w:r>
        <w:t xml:space="preserve"> </w:t>
      </w:r>
      <w:proofErr w:type="spellStart"/>
      <w:r>
        <w:t>utner</w:t>
      </w:r>
      <w:proofErr w:type="spellEnd"/>
      <w:r>
        <w:t xml:space="preserve"> </w:t>
      </w:r>
      <w:proofErr w:type="spellStart"/>
      <w:r>
        <w:t>poncio</w:t>
      </w:r>
      <w:proofErr w:type="spellEnd"/>
      <w:r>
        <w:t xml:space="preserve"> </w:t>
      </w:r>
      <w:proofErr w:type="spellStart"/>
      <w:r>
        <w:t>pilato</w:t>
      </w:r>
      <w:proofErr w:type="spellEnd"/>
      <w:r>
        <w:t xml:space="preserve">, gestorben, und </w:t>
      </w:r>
      <w:proofErr w:type="spellStart"/>
      <w:r>
        <w:t>begrabn</w:t>
      </w:r>
      <w:proofErr w:type="spellEnd"/>
      <w:r>
        <w:t xml:space="preserve">, </w:t>
      </w:r>
      <w:proofErr w:type="spellStart"/>
      <w:r>
        <w:t>Nider</w:t>
      </w:r>
      <w:proofErr w:type="spellEnd"/>
      <w:r>
        <w:t xml:space="preserve"> </w:t>
      </w:r>
      <w:proofErr w:type="spellStart"/>
      <w:r>
        <w:t>gestigen</w:t>
      </w:r>
      <w:proofErr w:type="spellEnd"/>
      <w:r>
        <w:t xml:space="preserve"> zu der helle am dritten tag </w:t>
      </w:r>
      <w:proofErr w:type="spellStart"/>
      <w:r>
        <w:t>aufferstanden</w:t>
      </w:r>
      <w:proofErr w:type="spellEnd"/>
      <w:r>
        <w:t xml:space="preserve"> von den </w:t>
      </w:r>
      <w:proofErr w:type="spellStart"/>
      <w:r>
        <w:t>toden</w:t>
      </w:r>
      <w:proofErr w:type="spellEnd"/>
      <w:r>
        <w:t xml:space="preserve">, </w:t>
      </w:r>
      <w:proofErr w:type="spellStart"/>
      <w:r>
        <w:t>Auffgestigen</w:t>
      </w:r>
      <w:proofErr w:type="spellEnd"/>
      <w:r>
        <w:t xml:space="preserve"> zu dem </w:t>
      </w:r>
      <w:proofErr w:type="spellStart"/>
      <w:r>
        <w:t>hymel</w:t>
      </w:r>
      <w:proofErr w:type="spellEnd"/>
      <w:r>
        <w:t xml:space="preserve">, sitzt zu der rechten </w:t>
      </w:r>
      <w:proofErr w:type="spellStart"/>
      <w:r>
        <w:t>gottes</w:t>
      </w:r>
      <w:proofErr w:type="spellEnd"/>
      <w:r>
        <w:t xml:space="preserve"> des </w:t>
      </w:r>
      <w:proofErr w:type="spellStart"/>
      <w:r>
        <w:t>almechigen</w:t>
      </w:r>
      <w:proofErr w:type="spellEnd"/>
      <w:r>
        <w:t xml:space="preserve"> </w:t>
      </w:r>
      <w:proofErr w:type="spellStart"/>
      <w:r>
        <w:t>vaters</w:t>
      </w:r>
      <w:proofErr w:type="spellEnd"/>
      <w:r>
        <w:t xml:space="preserve">, von dannen er </w:t>
      </w:r>
      <w:proofErr w:type="spellStart"/>
      <w:r>
        <w:t>zukunfftig</w:t>
      </w:r>
      <w:proofErr w:type="spellEnd"/>
      <w:r>
        <w:t xml:space="preserve"> zu richten die lebendigen und die </w:t>
      </w:r>
      <w:proofErr w:type="spellStart"/>
      <w:r>
        <w:t>toden</w:t>
      </w:r>
      <w:proofErr w:type="spellEnd"/>
      <w:r>
        <w:t xml:space="preserve">, Ich glaub in den </w:t>
      </w:r>
      <w:proofErr w:type="spellStart"/>
      <w:r>
        <w:t>heyligen</w:t>
      </w:r>
      <w:proofErr w:type="spellEnd"/>
      <w:r>
        <w:t xml:space="preserve"> geist, eine Christliche Kirch eine </w:t>
      </w:r>
      <w:proofErr w:type="spellStart"/>
      <w:r>
        <w:t>gemainschafft</w:t>
      </w:r>
      <w:proofErr w:type="spellEnd"/>
      <w:r>
        <w:t xml:space="preserve"> der </w:t>
      </w:r>
      <w:proofErr w:type="spellStart"/>
      <w:r>
        <w:t>heyligen</w:t>
      </w:r>
      <w:proofErr w:type="spellEnd"/>
      <w:r>
        <w:t xml:space="preserve"> ein </w:t>
      </w:r>
      <w:proofErr w:type="spellStart"/>
      <w:r>
        <w:t>vergebung</w:t>
      </w:r>
      <w:proofErr w:type="spellEnd"/>
      <w:r>
        <w:t xml:space="preserve"> der </w:t>
      </w:r>
      <w:proofErr w:type="spellStart"/>
      <w:r>
        <w:t>sund</w:t>
      </w:r>
      <w:proofErr w:type="spellEnd"/>
      <w:r>
        <w:t xml:space="preserve">, </w:t>
      </w:r>
      <w:proofErr w:type="spellStart"/>
      <w:r>
        <w:t>auffersteung</w:t>
      </w:r>
      <w:proofErr w:type="spellEnd"/>
      <w:r>
        <w:t xml:space="preserve"> des </w:t>
      </w:r>
      <w:proofErr w:type="spellStart"/>
      <w:r>
        <w:t>fleysches</w:t>
      </w:r>
      <w:proofErr w:type="spellEnd"/>
      <w:r>
        <w:t xml:space="preserve"> und ein </w:t>
      </w:r>
      <w:proofErr w:type="spellStart"/>
      <w:r>
        <w:t>ewigs</w:t>
      </w:r>
      <w:proofErr w:type="spellEnd"/>
      <w:r>
        <w:t xml:space="preserve"> leben amen. </w:t>
      </w:r>
    </w:p>
    <w:p w14:paraId="6C9D3FDC" w14:textId="77777777" w:rsidR="00E24477" w:rsidRDefault="00E24477" w:rsidP="00E24477">
      <w:pPr>
        <w:pStyle w:val="StandardWeb"/>
      </w:pPr>
      <w:r>
        <w:t xml:space="preserve">11. Welcher </w:t>
      </w:r>
      <w:proofErr w:type="spellStart"/>
      <w:r>
        <w:t>unterschaid</w:t>
      </w:r>
      <w:proofErr w:type="spellEnd"/>
      <w:r>
        <w:t xml:space="preserve"> ist </w:t>
      </w:r>
      <w:proofErr w:type="spellStart"/>
      <w:r>
        <w:t>diser</w:t>
      </w:r>
      <w:proofErr w:type="spellEnd"/>
      <w:r>
        <w:t xml:space="preserve"> glaube?</w:t>
      </w:r>
      <w:r>
        <w:br/>
      </w:r>
      <w:r>
        <w:rPr>
          <w:rStyle w:val="Fett"/>
        </w:rPr>
        <w:t>A:</w:t>
      </w:r>
      <w:r>
        <w:t xml:space="preserve"> das ein glaub ist lebendig der ander </w:t>
      </w:r>
      <w:proofErr w:type="spellStart"/>
      <w:r>
        <w:t>tod</w:t>
      </w:r>
      <w:proofErr w:type="spellEnd"/>
      <w:r>
        <w:t xml:space="preserve">. </w:t>
      </w:r>
    </w:p>
    <w:p w14:paraId="67A7C83D" w14:textId="77777777" w:rsidR="00E24477" w:rsidRDefault="00E24477" w:rsidP="00E24477">
      <w:pPr>
        <w:pStyle w:val="StandardWeb"/>
      </w:pPr>
      <w:r>
        <w:t xml:space="preserve">12. Was ist der </w:t>
      </w:r>
      <w:proofErr w:type="spellStart"/>
      <w:r>
        <w:t>tod</w:t>
      </w:r>
      <w:proofErr w:type="spellEnd"/>
      <w:r>
        <w:t xml:space="preserve"> glauben?</w:t>
      </w:r>
      <w:r>
        <w:br/>
      </w:r>
      <w:r>
        <w:rPr>
          <w:rStyle w:val="Fett"/>
        </w:rPr>
        <w:t>A:</w:t>
      </w:r>
      <w:r>
        <w:t xml:space="preserve"> es ist zu glauben </w:t>
      </w:r>
      <w:proofErr w:type="spellStart"/>
      <w:r>
        <w:t>Got</w:t>
      </w:r>
      <w:proofErr w:type="spellEnd"/>
      <w:r>
        <w:t xml:space="preserve"> den </w:t>
      </w:r>
      <w:proofErr w:type="spellStart"/>
      <w:r>
        <w:t>herrn</w:t>
      </w:r>
      <w:proofErr w:type="spellEnd"/>
      <w:r>
        <w:t xml:space="preserve"> zu sein, </w:t>
      </w:r>
      <w:proofErr w:type="spellStart"/>
      <w:r>
        <w:t>got</w:t>
      </w:r>
      <w:proofErr w:type="spellEnd"/>
      <w:r>
        <w:t xml:space="preserve"> dem </w:t>
      </w:r>
      <w:proofErr w:type="spellStart"/>
      <w:r>
        <w:t>herren</w:t>
      </w:r>
      <w:proofErr w:type="spellEnd"/>
      <w:r>
        <w:t xml:space="preserve">, und von </w:t>
      </w:r>
      <w:proofErr w:type="spellStart"/>
      <w:r>
        <w:t>got</w:t>
      </w:r>
      <w:proofErr w:type="spellEnd"/>
      <w:r>
        <w:t xml:space="preserve"> dem </w:t>
      </w:r>
      <w:proofErr w:type="spellStart"/>
      <w:r>
        <w:t>hern</w:t>
      </w:r>
      <w:proofErr w:type="spellEnd"/>
      <w:r>
        <w:t xml:space="preserve">, aber nicht in </w:t>
      </w:r>
      <w:proofErr w:type="spellStart"/>
      <w:r>
        <w:t>got</w:t>
      </w:r>
      <w:proofErr w:type="spellEnd"/>
      <w:r>
        <w:t xml:space="preserve"> den </w:t>
      </w:r>
      <w:proofErr w:type="spellStart"/>
      <w:r>
        <w:t>hern</w:t>
      </w:r>
      <w:proofErr w:type="spellEnd"/>
      <w:r>
        <w:t xml:space="preserve">. </w:t>
      </w:r>
    </w:p>
    <w:p w14:paraId="2AB9CCF7" w14:textId="77777777" w:rsidR="00E24477" w:rsidRDefault="00E24477" w:rsidP="00E24477">
      <w:pPr>
        <w:pStyle w:val="StandardWeb"/>
      </w:pPr>
      <w:r>
        <w:t>13. Was ist der lebendig glauben?</w:t>
      </w:r>
      <w:r>
        <w:br/>
      </w:r>
      <w:r>
        <w:rPr>
          <w:rStyle w:val="Fett"/>
        </w:rPr>
        <w:t>A:</w:t>
      </w:r>
      <w:r>
        <w:t xml:space="preserve"> es ist zu </w:t>
      </w:r>
      <w:proofErr w:type="spellStart"/>
      <w:r>
        <w:t>glaubn</w:t>
      </w:r>
      <w:proofErr w:type="spellEnd"/>
      <w:r>
        <w:t xml:space="preserve"> in </w:t>
      </w:r>
      <w:proofErr w:type="spellStart"/>
      <w:r>
        <w:t>got</w:t>
      </w:r>
      <w:proofErr w:type="spellEnd"/>
      <w:r>
        <w:t xml:space="preserve"> den </w:t>
      </w:r>
      <w:proofErr w:type="spellStart"/>
      <w:r>
        <w:t>vater</w:t>
      </w:r>
      <w:proofErr w:type="spellEnd"/>
      <w:r>
        <w:t xml:space="preserve"> den </w:t>
      </w:r>
      <w:proofErr w:type="spellStart"/>
      <w:r>
        <w:t>sun</w:t>
      </w:r>
      <w:proofErr w:type="spellEnd"/>
      <w:r>
        <w:t xml:space="preserve">, den </w:t>
      </w:r>
      <w:proofErr w:type="spellStart"/>
      <w:r>
        <w:t>heylig</w:t>
      </w:r>
      <w:proofErr w:type="spellEnd"/>
      <w:r>
        <w:t xml:space="preserve"> </w:t>
      </w:r>
      <w:proofErr w:type="spellStart"/>
      <w:r>
        <w:t>geyst</w:t>
      </w:r>
      <w:proofErr w:type="spellEnd"/>
      <w:r>
        <w:t xml:space="preserve">. </w:t>
      </w:r>
    </w:p>
    <w:p w14:paraId="34F8DC6C" w14:textId="1166714E" w:rsidR="00E24477" w:rsidRDefault="00E24477" w:rsidP="00E24477">
      <w:pPr>
        <w:pStyle w:val="StandardWeb"/>
      </w:pPr>
      <w:r>
        <w:t xml:space="preserve">14. Was ist zu glauben in </w:t>
      </w:r>
      <w:proofErr w:type="spellStart"/>
      <w:r>
        <w:t>got</w:t>
      </w:r>
      <w:proofErr w:type="spellEnd"/>
      <w:r>
        <w:t xml:space="preserve"> den </w:t>
      </w:r>
      <w:proofErr w:type="spellStart"/>
      <w:r>
        <w:t>herren</w:t>
      </w:r>
      <w:proofErr w:type="spellEnd"/>
      <w:r>
        <w:t>?</w:t>
      </w:r>
      <w:r>
        <w:br/>
      </w:r>
      <w:r>
        <w:rPr>
          <w:rStyle w:val="Fett"/>
        </w:rPr>
        <w:t>A:</w:t>
      </w:r>
      <w:r>
        <w:t xml:space="preserve"> es ist </w:t>
      </w:r>
      <w:proofErr w:type="spellStart"/>
      <w:r>
        <w:t>got</w:t>
      </w:r>
      <w:proofErr w:type="spellEnd"/>
      <w:r>
        <w:t xml:space="preserve"> zu kennen, </w:t>
      </w:r>
      <w:proofErr w:type="spellStart"/>
      <w:r>
        <w:t>unnd</w:t>
      </w:r>
      <w:proofErr w:type="spellEnd"/>
      <w:r>
        <w:t xml:space="preserve"> aller seiner reden </w:t>
      </w:r>
      <w:proofErr w:type="spellStart"/>
      <w:r>
        <w:t>gehelen</w:t>
      </w:r>
      <w:proofErr w:type="spellEnd"/>
      <w:r>
        <w:rPr>
          <w:rStyle w:val="Endnotenzeichen"/>
        </w:rPr>
        <w:endnoteReference w:id="3"/>
      </w:r>
      <w:r>
        <w:t xml:space="preserve">, </w:t>
      </w:r>
      <w:proofErr w:type="spellStart"/>
      <w:r>
        <w:t>uber</w:t>
      </w:r>
      <w:proofErr w:type="spellEnd"/>
      <w:r>
        <w:t xml:space="preserve"> alles in zu lieben und seine </w:t>
      </w:r>
      <w:proofErr w:type="spellStart"/>
      <w:r>
        <w:t>red</w:t>
      </w:r>
      <w:proofErr w:type="spellEnd"/>
      <w:r>
        <w:t xml:space="preserve"> </w:t>
      </w:r>
      <w:proofErr w:type="spellStart"/>
      <w:r>
        <w:t>auff</w:t>
      </w:r>
      <w:proofErr w:type="spellEnd"/>
      <w:r>
        <w:t xml:space="preserve"> </w:t>
      </w:r>
      <w:proofErr w:type="spellStart"/>
      <w:r>
        <w:t>zunemen</w:t>
      </w:r>
      <w:proofErr w:type="spellEnd"/>
      <w:r>
        <w:t xml:space="preserve">, und </w:t>
      </w:r>
      <w:proofErr w:type="spellStart"/>
      <w:r>
        <w:t>zuthün</w:t>
      </w:r>
      <w:proofErr w:type="spellEnd"/>
      <w:r>
        <w:t xml:space="preserve">, und seinen getreuen sich </w:t>
      </w:r>
      <w:proofErr w:type="spellStart"/>
      <w:r>
        <w:t>züzufuegen</w:t>
      </w:r>
      <w:proofErr w:type="spellEnd"/>
      <w:r>
        <w:t xml:space="preserve">. </w:t>
      </w:r>
    </w:p>
    <w:p w14:paraId="4A2CFA05" w14:textId="77777777" w:rsidR="00E24477" w:rsidRDefault="00E24477" w:rsidP="00E24477">
      <w:pPr>
        <w:pStyle w:val="StandardWeb"/>
      </w:pPr>
      <w:r>
        <w:t xml:space="preserve">15. </w:t>
      </w:r>
      <w:proofErr w:type="spellStart"/>
      <w:r>
        <w:t>Welchs</w:t>
      </w:r>
      <w:proofErr w:type="spellEnd"/>
      <w:r>
        <w:t xml:space="preserve"> ist die </w:t>
      </w:r>
      <w:proofErr w:type="spellStart"/>
      <w:r>
        <w:t>bewerung</w:t>
      </w:r>
      <w:proofErr w:type="spellEnd"/>
      <w:r>
        <w:t xml:space="preserve"> </w:t>
      </w:r>
      <w:proofErr w:type="spellStart"/>
      <w:r>
        <w:t>dz</w:t>
      </w:r>
      <w:proofErr w:type="spellEnd"/>
      <w:r>
        <w:t xml:space="preserve"> einer </w:t>
      </w:r>
      <w:proofErr w:type="spellStart"/>
      <w:r>
        <w:t>gelaubt</w:t>
      </w:r>
      <w:proofErr w:type="spellEnd"/>
      <w:r>
        <w:t xml:space="preserve"> in </w:t>
      </w:r>
      <w:proofErr w:type="spellStart"/>
      <w:r>
        <w:t>got</w:t>
      </w:r>
      <w:proofErr w:type="spellEnd"/>
      <w:r>
        <w:t>?</w:t>
      </w:r>
      <w:r>
        <w:br/>
      </w:r>
      <w:r>
        <w:rPr>
          <w:rStyle w:val="Fett"/>
        </w:rPr>
        <w:t>A:</w:t>
      </w:r>
      <w:r>
        <w:t xml:space="preserve"> </w:t>
      </w:r>
      <w:proofErr w:type="spellStart"/>
      <w:r>
        <w:t>dz</w:t>
      </w:r>
      <w:proofErr w:type="spellEnd"/>
      <w:r>
        <w:t xml:space="preserve"> er </w:t>
      </w:r>
      <w:proofErr w:type="spellStart"/>
      <w:r>
        <w:t>gottes</w:t>
      </w:r>
      <w:proofErr w:type="spellEnd"/>
      <w:r>
        <w:t xml:space="preserve"> </w:t>
      </w:r>
      <w:proofErr w:type="spellStart"/>
      <w:r>
        <w:t>gepot</w:t>
      </w:r>
      <w:proofErr w:type="spellEnd"/>
      <w:r>
        <w:t xml:space="preserve"> </w:t>
      </w:r>
      <w:proofErr w:type="spellStart"/>
      <w:r>
        <w:t>kan</w:t>
      </w:r>
      <w:proofErr w:type="spellEnd"/>
      <w:r>
        <w:t xml:space="preserve">, und </w:t>
      </w:r>
      <w:proofErr w:type="spellStart"/>
      <w:r>
        <w:t>erfullet</w:t>
      </w:r>
      <w:proofErr w:type="spellEnd"/>
      <w:r>
        <w:t xml:space="preserve"> sie. </w:t>
      </w:r>
    </w:p>
    <w:p w14:paraId="3A80630A" w14:textId="77777777" w:rsidR="00E24477" w:rsidRDefault="00E24477" w:rsidP="00E24477">
      <w:pPr>
        <w:pStyle w:val="StandardWeb"/>
      </w:pPr>
      <w:r>
        <w:t xml:space="preserve">16. </w:t>
      </w:r>
      <w:proofErr w:type="spellStart"/>
      <w:r>
        <w:t>Kanstu</w:t>
      </w:r>
      <w:proofErr w:type="spellEnd"/>
      <w:r>
        <w:t xml:space="preserve"> die </w:t>
      </w:r>
      <w:proofErr w:type="spellStart"/>
      <w:r>
        <w:t>gepot</w:t>
      </w:r>
      <w:proofErr w:type="spellEnd"/>
      <w:r>
        <w:t xml:space="preserve"> </w:t>
      </w:r>
      <w:proofErr w:type="spellStart"/>
      <w:r>
        <w:t>gottes</w:t>
      </w:r>
      <w:proofErr w:type="spellEnd"/>
      <w:r>
        <w:t>?</w:t>
      </w:r>
      <w:r>
        <w:br/>
      </w:r>
      <w:r>
        <w:rPr>
          <w:rStyle w:val="Fett"/>
        </w:rPr>
        <w:t>A:</w:t>
      </w:r>
      <w:r>
        <w:t xml:space="preserve"> Ja. </w:t>
      </w:r>
    </w:p>
    <w:p w14:paraId="6A644C93" w14:textId="77777777" w:rsidR="00E24477" w:rsidRDefault="00E24477" w:rsidP="00E24477">
      <w:pPr>
        <w:pStyle w:val="StandardWeb"/>
      </w:pPr>
      <w:r>
        <w:t>17. Wie?</w:t>
      </w:r>
      <w:r>
        <w:br/>
      </w:r>
      <w:r>
        <w:rPr>
          <w:rStyle w:val="Fett"/>
        </w:rPr>
        <w:t>A.</w:t>
      </w:r>
      <w:r>
        <w:t xml:space="preserve"> </w:t>
      </w:r>
      <w:proofErr w:type="spellStart"/>
      <w:r>
        <w:t>Got</w:t>
      </w:r>
      <w:proofErr w:type="spellEnd"/>
      <w:r>
        <w:t xml:space="preserve"> spricht durch Mosen zu den </w:t>
      </w:r>
      <w:proofErr w:type="spellStart"/>
      <w:r>
        <w:t>Israhelischen</w:t>
      </w:r>
      <w:proofErr w:type="spellEnd"/>
      <w:r>
        <w:t xml:space="preserve"> </w:t>
      </w:r>
      <w:proofErr w:type="spellStart"/>
      <w:r>
        <w:t>Kind'n</w:t>
      </w:r>
      <w:proofErr w:type="spellEnd"/>
      <w:r>
        <w:t xml:space="preserve"> hör </w:t>
      </w:r>
      <w:proofErr w:type="spellStart"/>
      <w:r>
        <w:t>Israhel</w:t>
      </w:r>
      <w:proofErr w:type="spellEnd"/>
      <w:r>
        <w:t xml:space="preserve"> dein Herr </w:t>
      </w:r>
      <w:proofErr w:type="spellStart"/>
      <w:r>
        <w:t>gott</w:t>
      </w:r>
      <w:proofErr w:type="spellEnd"/>
      <w:r>
        <w:t xml:space="preserve"> ist ein </w:t>
      </w:r>
      <w:proofErr w:type="spellStart"/>
      <w:r>
        <w:t>gott</w:t>
      </w:r>
      <w:proofErr w:type="spellEnd"/>
      <w:r>
        <w:t xml:space="preserve">, du wirst nicht haben ander </w:t>
      </w:r>
      <w:proofErr w:type="spellStart"/>
      <w:r>
        <w:t>götter</w:t>
      </w:r>
      <w:proofErr w:type="spellEnd"/>
      <w:r>
        <w:t xml:space="preserve"> vor mir, du </w:t>
      </w:r>
      <w:proofErr w:type="spellStart"/>
      <w:r>
        <w:t>solt</w:t>
      </w:r>
      <w:proofErr w:type="spellEnd"/>
      <w:r>
        <w:t xml:space="preserve"> nicht machen eingegraben </w:t>
      </w:r>
      <w:proofErr w:type="spellStart"/>
      <w:r>
        <w:t>pildt</w:t>
      </w:r>
      <w:proofErr w:type="spellEnd"/>
      <w:r>
        <w:t xml:space="preserve">, noch </w:t>
      </w:r>
      <w:proofErr w:type="spellStart"/>
      <w:r>
        <w:t>kain</w:t>
      </w:r>
      <w:proofErr w:type="spellEnd"/>
      <w:r>
        <w:t xml:space="preserve"> </w:t>
      </w:r>
      <w:proofErr w:type="spellStart"/>
      <w:r>
        <w:t>gleichnusz</w:t>
      </w:r>
      <w:proofErr w:type="spellEnd"/>
      <w:r>
        <w:t xml:space="preserve">, aller der ding die do </w:t>
      </w:r>
      <w:proofErr w:type="spellStart"/>
      <w:r>
        <w:t>sindt</w:t>
      </w:r>
      <w:proofErr w:type="spellEnd"/>
      <w:r>
        <w:t xml:space="preserve"> oben in dem </w:t>
      </w:r>
      <w:proofErr w:type="spellStart"/>
      <w:r>
        <w:t>hymel</w:t>
      </w:r>
      <w:proofErr w:type="spellEnd"/>
      <w:r>
        <w:t xml:space="preserve">, nach d' die do sind her </w:t>
      </w:r>
      <w:proofErr w:type="spellStart"/>
      <w:r>
        <w:t>niden</w:t>
      </w:r>
      <w:proofErr w:type="spellEnd"/>
      <w:r>
        <w:t xml:space="preserve"> </w:t>
      </w:r>
      <w:proofErr w:type="spellStart"/>
      <w:r>
        <w:t>auff</w:t>
      </w:r>
      <w:proofErr w:type="spellEnd"/>
      <w:r>
        <w:t xml:space="preserve"> der erden, noch der die do sind im </w:t>
      </w:r>
      <w:proofErr w:type="spellStart"/>
      <w:r>
        <w:t>wasser</w:t>
      </w:r>
      <w:proofErr w:type="spellEnd"/>
      <w:r>
        <w:t xml:space="preserve"> </w:t>
      </w:r>
      <w:proofErr w:type="spellStart"/>
      <w:r>
        <w:t>untter</w:t>
      </w:r>
      <w:proofErr w:type="spellEnd"/>
      <w:r>
        <w:t xml:space="preserve"> der erden, Du </w:t>
      </w:r>
      <w:proofErr w:type="spellStart"/>
      <w:r>
        <w:t>solt</w:t>
      </w:r>
      <w:proofErr w:type="spellEnd"/>
      <w:r>
        <w:t xml:space="preserve"> dich in nicht </w:t>
      </w:r>
      <w:proofErr w:type="spellStart"/>
      <w:r>
        <w:t>naygen</w:t>
      </w:r>
      <w:proofErr w:type="spellEnd"/>
      <w:r>
        <w:t xml:space="preserve">, und auch nicht ehren, wann ich bin der </w:t>
      </w:r>
      <w:proofErr w:type="spellStart"/>
      <w:r>
        <w:t>herr</w:t>
      </w:r>
      <w:proofErr w:type="spellEnd"/>
      <w:r>
        <w:t xml:space="preserve"> dein </w:t>
      </w:r>
      <w:proofErr w:type="spellStart"/>
      <w:r>
        <w:t>got</w:t>
      </w:r>
      <w:proofErr w:type="spellEnd"/>
      <w:r>
        <w:t xml:space="preserve">, ein </w:t>
      </w:r>
      <w:proofErr w:type="spellStart"/>
      <w:r>
        <w:t>starcker</w:t>
      </w:r>
      <w:proofErr w:type="spellEnd"/>
      <w:r>
        <w:t xml:space="preserve"> </w:t>
      </w:r>
      <w:proofErr w:type="spellStart"/>
      <w:r>
        <w:t>liebhaber</w:t>
      </w:r>
      <w:proofErr w:type="spellEnd"/>
      <w:r>
        <w:t xml:space="preserve">, </w:t>
      </w:r>
      <w:proofErr w:type="spellStart"/>
      <w:r>
        <w:t>haimsuchend</w:t>
      </w:r>
      <w:proofErr w:type="spellEnd"/>
      <w:r>
        <w:t xml:space="preserve"> die </w:t>
      </w:r>
      <w:proofErr w:type="spellStart"/>
      <w:r>
        <w:t>boszhayt</w:t>
      </w:r>
      <w:proofErr w:type="spellEnd"/>
      <w:r>
        <w:t xml:space="preserve"> d' </w:t>
      </w:r>
      <w:proofErr w:type="spellStart"/>
      <w:r>
        <w:t>vetter</w:t>
      </w:r>
      <w:proofErr w:type="spellEnd"/>
      <w:r>
        <w:t xml:space="preserve"> </w:t>
      </w:r>
      <w:proofErr w:type="spellStart"/>
      <w:r>
        <w:t>vbr</w:t>
      </w:r>
      <w:proofErr w:type="spellEnd"/>
      <w:r>
        <w:t xml:space="preserve"> die </w:t>
      </w:r>
      <w:proofErr w:type="spellStart"/>
      <w:r>
        <w:t>sün</w:t>
      </w:r>
      <w:proofErr w:type="spellEnd"/>
      <w:r>
        <w:t xml:space="preserve">, in das dritte und in das </w:t>
      </w:r>
      <w:proofErr w:type="spellStart"/>
      <w:r>
        <w:t>vierde</w:t>
      </w:r>
      <w:proofErr w:type="spellEnd"/>
      <w:r>
        <w:t xml:space="preserve"> </w:t>
      </w:r>
      <w:proofErr w:type="spellStart"/>
      <w:r>
        <w:t>geschlecht</w:t>
      </w:r>
      <w:proofErr w:type="spellEnd"/>
      <w:r>
        <w:t xml:space="preserve"> der die mich hassen, und ich thue die </w:t>
      </w:r>
      <w:proofErr w:type="spellStart"/>
      <w:r>
        <w:t>barmhertzigkayt</w:t>
      </w:r>
      <w:proofErr w:type="spellEnd"/>
      <w:r>
        <w:t xml:space="preserve"> </w:t>
      </w:r>
      <w:proofErr w:type="spellStart"/>
      <w:r>
        <w:t>uber</w:t>
      </w:r>
      <w:proofErr w:type="spellEnd"/>
      <w:r>
        <w:t xml:space="preserve"> manch </w:t>
      </w:r>
      <w:proofErr w:type="spellStart"/>
      <w:r>
        <w:t>tausent</w:t>
      </w:r>
      <w:proofErr w:type="spellEnd"/>
      <w:r>
        <w:t xml:space="preserve">, den die mich lieb haben, und behüten </w:t>
      </w:r>
      <w:proofErr w:type="spellStart"/>
      <w:r>
        <w:t>meyne</w:t>
      </w:r>
      <w:proofErr w:type="spellEnd"/>
      <w:r>
        <w:t xml:space="preserve"> </w:t>
      </w:r>
      <w:proofErr w:type="spellStart"/>
      <w:r>
        <w:t>gepot</w:t>
      </w:r>
      <w:proofErr w:type="spellEnd"/>
      <w:r>
        <w:t xml:space="preserve">. Hab lieb </w:t>
      </w:r>
      <w:proofErr w:type="spellStart"/>
      <w:r>
        <w:t>got</w:t>
      </w:r>
      <w:proofErr w:type="spellEnd"/>
      <w:r>
        <w:t xml:space="preserve"> deinen </w:t>
      </w:r>
      <w:proofErr w:type="spellStart"/>
      <w:r>
        <w:t>herrn</w:t>
      </w:r>
      <w:proofErr w:type="spellEnd"/>
      <w:r>
        <w:t xml:space="preserve">, </w:t>
      </w:r>
      <w:proofErr w:type="spellStart"/>
      <w:r>
        <w:t>ausz</w:t>
      </w:r>
      <w:proofErr w:type="spellEnd"/>
      <w:r>
        <w:t xml:space="preserve"> </w:t>
      </w:r>
      <w:proofErr w:type="spellStart"/>
      <w:r>
        <w:t>gantz</w:t>
      </w:r>
      <w:proofErr w:type="spellEnd"/>
      <w:r>
        <w:t xml:space="preserve"> deinem </w:t>
      </w:r>
      <w:proofErr w:type="spellStart"/>
      <w:r>
        <w:t>hertzen</w:t>
      </w:r>
      <w:proofErr w:type="spellEnd"/>
      <w:r>
        <w:t xml:space="preserve"> und </w:t>
      </w:r>
      <w:proofErr w:type="spellStart"/>
      <w:r>
        <w:t>ausz</w:t>
      </w:r>
      <w:proofErr w:type="spellEnd"/>
      <w:r>
        <w:t xml:space="preserve"> </w:t>
      </w:r>
      <w:proofErr w:type="spellStart"/>
      <w:r>
        <w:t>gantz</w:t>
      </w:r>
      <w:proofErr w:type="spellEnd"/>
      <w:r>
        <w:t xml:space="preserve"> deiner </w:t>
      </w:r>
      <w:proofErr w:type="spellStart"/>
      <w:r>
        <w:t>seelen</w:t>
      </w:r>
      <w:proofErr w:type="spellEnd"/>
      <w:r>
        <w:t xml:space="preserve"> und </w:t>
      </w:r>
      <w:proofErr w:type="spellStart"/>
      <w:r>
        <w:t>ausz</w:t>
      </w:r>
      <w:proofErr w:type="spellEnd"/>
      <w:r>
        <w:t xml:space="preserve"> </w:t>
      </w:r>
      <w:proofErr w:type="spellStart"/>
      <w:r>
        <w:t>gantzn</w:t>
      </w:r>
      <w:proofErr w:type="spellEnd"/>
      <w:r>
        <w:t xml:space="preserve"> deinem </w:t>
      </w:r>
      <w:proofErr w:type="spellStart"/>
      <w:r>
        <w:t>gemüt</w:t>
      </w:r>
      <w:proofErr w:type="spellEnd"/>
      <w:r>
        <w:t xml:space="preserve">, </w:t>
      </w:r>
      <w:proofErr w:type="spellStart"/>
      <w:r>
        <w:t>un</w:t>
      </w:r>
      <w:proofErr w:type="spellEnd"/>
      <w:r>
        <w:t xml:space="preserve"> </w:t>
      </w:r>
      <w:proofErr w:type="spellStart"/>
      <w:r>
        <w:t>ausz</w:t>
      </w:r>
      <w:proofErr w:type="spellEnd"/>
      <w:r>
        <w:t xml:space="preserve"> allen deinen </w:t>
      </w:r>
      <w:proofErr w:type="spellStart"/>
      <w:r>
        <w:t>krefften</w:t>
      </w:r>
      <w:proofErr w:type="spellEnd"/>
      <w:r>
        <w:t xml:space="preserve"> und deinen </w:t>
      </w:r>
      <w:proofErr w:type="spellStart"/>
      <w:r>
        <w:t>nechsten</w:t>
      </w:r>
      <w:proofErr w:type="spellEnd"/>
      <w:r>
        <w:t xml:space="preserve"> als dich selbst Nit </w:t>
      </w:r>
      <w:proofErr w:type="spellStart"/>
      <w:r>
        <w:t>nym</w:t>
      </w:r>
      <w:proofErr w:type="spellEnd"/>
      <w:r>
        <w:t xml:space="preserve"> den </w:t>
      </w:r>
      <w:proofErr w:type="spellStart"/>
      <w:r>
        <w:t>namen</w:t>
      </w:r>
      <w:proofErr w:type="spellEnd"/>
      <w:r>
        <w:t xml:space="preserve"> deines </w:t>
      </w:r>
      <w:proofErr w:type="spellStart"/>
      <w:r>
        <w:t>herrn</w:t>
      </w:r>
      <w:proofErr w:type="spellEnd"/>
      <w:r>
        <w:t xml:space="preserve"> </w:t>
      </w:r>
      <w:proofErr w:type="spellStart"/>
      <w:r>
        <w:t>gottes</w:t>
      </w:r>
      <w:proofErr w:type="spellEnd"/>
      <w:r>
        <w:t xml:space="preserve"> </w:t>
      </w:r>
      <w:proofErr w:type="spellStart"/>
      <w:r>
        <w:t>unutzlich</w:t>
      </w:r>
      <w:proofErr w:type="spellEnd"/>
      <w:r>
        <w:t xml:space="preserve"> wann </w:t>
      </w:r>
      <w:proofErr w:type="spellStart"/>
      <w:r>
        <w:t>gott</w:t>
      </w:r>
      <w:proofErr w:type="spellEnd"/>
      <w:r>
        <w:t xml:space="preserve"> wird den nicht lassen </w:t>
      </w:r>
      <w:proofErr w:type="spellStart"/>
      <w:r>
        <w:t>ungestrafft</w:t>
      </w:r>
      <w:proofErr w:type="spellEnd"/>
      <w:r>
        <w:t xml:space="preserve">, wer do seinen </w:t>
      </w:r>
      <w:proofErr w:type="spellStart"/>
      <w:r>
        <w:t>namen</w:t>
      </w:r>
      <w:proofErr w:type="spellEnd"/>
      <w:r>
        <w:t xml:space="preserve"> </w:t>
      </w:r>
      <w:proofErr w:type="spellStart"/>
      <w:r>
        <w:t>wirt</w:t>
      </w:r>
      <w:proofErr w:type="spellEnd"/>
      <w:r>
        <w:t xml:space="preserve"> nennen </w:t>
      </w:r>
      <w:proofErr w:type="spellStart"/>
      <w:r>
        <w:t>unützlich</w:t>
      </w:r>
      <w:proofErr w:type="spellEnd"/>
      <w:r>
        <w:t xml:space="preserve">, </w:t>
      </w:r>
      <w:proofErr w:type="spellStart"/>
      <w:r>
        <w:t>Gedenck</w:t>
      </w:r>
      <w:proofErr w:type="spellEnd"/>
      <w:r>
        <w:t xml:space="preserve"> das du den tag des </w:t>
      </w:r>
      <w:proofErr w:type="spellStart"/>
      <w:r>
        <w:t>saboths</w:t>
      </w:r>
      <w:proofErr w:type="spellEnd"/>
      <w:r>
        <w:t xml:space="preserve"> </w:t>
      </w:r>
      <w:proofErr w:type="spellStart"/>
      <w:r>
        <w:t>geheiligest</w:t>
      </w:r>
      <w:proofErr w:type="spellEnd"/>
      <w:r>
        <w:t xml:space="preserve">, Sechs tag </w:t>
      </w:r>
      <w:proofErr w:type="spellStart"/>
      <w:r>
        <w:t>wirstu</w:t>
      </w:r>
      <w:proofErr w:type="spellEnd"/>
      <w:r>
        <w:t xml:space="preserve"> </w:t>
      </w:r>
      <w:proofErr w:type="spellStart"/>
      <w:r>
        <w:t>arbaytn</w:t>
      </w:r>
      <w:proofErr w:type="spellEnd"/>
      <w:r>
        <w:t xml:space="preserve"> und wirst </w:t>
      </w:r>
      <w:proofErr w:type="spellStart"/>
      <w:r>
        <w:t>thün</w:t>
      </w:r>
      <w:proofErr w:type="spellEnd"/>
      <w:r>
        <w:t xml:space="preserve"> al deine </w:t>
      </w:r>
      <w:proofErr w:type="spellStart"/>
      <w:r>
        <w:t>werck</w:t>
      </w:r>
      <w:proofErr w:type="spellEnd"/>
      <w:r>
        <w:t xml:space="preserve">, aber der </w:t>
      </w:r>
      <w:proofErr w:type="spellStart"/>
      <w:r>
        <w:t>sibende</w:t>
      </w:r>
      <w:proofErr w:type="spellEnd"/>
      <w:r>
        <w:t xml:space="preserve"> tag ist der tag der </w:t>
      </w:r>
      <w:proofErr w:type="spellStart"/>
      <w:r>
        <w:t>rühe</w:t>
      </w:r>
      <w:proofErr w:type="spellEnd"/>
      <w:r>
        <w:t xml:space="preserve">, </w:t>
      </w:r>
      <w:proofErr w:type="spellStart"/>
      <w:r>
        <w:t>deynes</w:t>
      </w:r>
      <w:proofErr w:type="spellEnd"/>
      <w:r>
        <w:t xml:space="preserve"> </w:t>
      </w:r>
      <w:proofErr w:type="spellStart"/>
      <w:r>
        <w:t>herrn</w:t>
      </w:r>
      <w:proofErr w:type="spellEnd"/>
      <w:r>
        <w:t xml:space="preserve"> </w:t>
      </w:r>
      <w:proofErr w:type="spellStart"/>
      <w:r>
        <w:t>gots</w:t>
      </w:r>
      <w:proofErr w:type="spellEnd"/>
      <w:r>
        <w:t xml:space="preserve">, Du wirst nicht </w:t>
      </w:r>
      <w:proofErr w:type="spellStart"/>
      <w:r>
        <w:t>arbaytten</w:t>
      </w:r>
      <w:proofErr w:type="spellEnd"/>
      <w:r>
        <w:t xml:space="preserve"> </w:t>
      </w:r>
      <w:proofErr w:type="spellStart"/>
      <w:r>
        <w:t>kaynerlay</w:t>
      </w:r>
      <w:proofErr w:type="spellEnd"/>
      <w:r>
        <w:t xml:space="preserve"> ding in </w:t>
      </w:r>
      <w:proofErr w:type="spellStart"/>
      <w:r>
        <w:t>ym</w:t>
      </w:r>
      <w:proofErr w:type="spellEnd"/>
      <w:r>
        <w:t xml:space="preserve">, du und dein </w:t>
      </w:r>
      <w:proofErr w:type="spellStart"/>
      <w:r>
        <w:t>sün</w:t>
      </w:r>
      <w:proofErr w:type="spellEnd"/>
      <w:r>
        <w:t xml:space="preserve"> und </w:t>
      </w:r>
      <w:proofErr w:type="spellStart"/>
      <w:r>
        <w:t>dy</w:t>
      </w:r>
      <w:proofErr w:type="spellEnd"/>
      <w:r>
        <w:t xml:space="preserve"> </w:t>
      </w:r>
      <w:proofErr w:type="spellStart"/>
      <w:r>
        <w:t>döchter</w:t>
      </w:r>
      <w:proofErr w:type="spellEnd"/>
      <w:r>
        <w:t xml:space="preserve">, der </w:t>
      </w:r>
      <w:proofErr w:type="spellStart"/>
      <w:r>
        <w:t>knecht</w:t>
      </w:r>
      <w:proofErr w:type="spellEnd"/>
      <w:r>
        <w:t xml:space="preserve"> und die </w:t>
      </w:r>
      <w:proofErr w:type="spellStart"/>
      <w:r>
        <w:t>dirn</w:t>
      </w:r>
      <w:proofErr w:type="spellEnd"/>
      <w:r>
        <w:t xml:space="preserve">, der </w:t>
      </w:r>
      <w:proofErr w:type="spellStart"/>
      <w:r>
        <w:t>ochsze</w:t>
      </w:r>
      <w:proofErr w:type="spellEnd"/>
      <w:r>
        <w:t xml:space="preserve"> und der </w:t>
      </w:r>
      <w:proofErr w:type="spellStart"/>
      <w:r>
        <w:t>esel</w:t>
      </w:r>
      <w:proofErr w:type="spellEnd"/>
      <w:r>
        <w:t xml:space="preserve"> und all dein </w:t>
      </w:r>
      <w:proofErr w:type="spellStart"/>
      <w:r>
        <w:t>vihe</w:t>
      </w:r>
      <w:proofErr w:type="spellEnd"/>
      <w:r>
        <w:t xml:space="preserve"> und der gast, der da ist zwischen deinen </w:t>
      </w:r>
      <w:proofErr w:type="spellStart"/>
      <w:r>
        <w:t>thören</w:t>
      </w:r>
      <w:proofErr w:type="spellEnd"/>
      <w:r>
        <w:t xml:space="preserve">, wann </w:t>
      </w:r>
      <w:proofErr w:type="spellStart"/>
      <w:r>
        <w:t>Got</w:t>
      </w:r>
      <w:proofErr w:type="spellEnd"/>
      <w:r>
        <w:t xml:space="preserve"> hat in sechs tagen beschaffen </w:t>
      </w:r>
      <w:proofErr w:type="spellStart"/>
      <w:r>
        <w:t>hymel</w:t>
      </w:r>
      <w:proofErr w:type="spellEnd"/>
      <w:r>
        <w:t xml:space="preserve"> </w:t>
      </w:r>
      <w:proofErr w:type="spellStart"/>
      <w:r>
        <w:t>unnd</w:t>
      </w:r>
      <w:proofErr w:type="spellEnd"/>
      <w:r>
        <w:t xml:space="preserve"> erde und das </w:t>
      </w:r>
      <w:proofErr w:type="spellStart"/>
      <w:r>
        <w:t>mer</w:t>
      </w:r>
      <w:proofErr w:type="spellEnd"/>
      <w:r>
        <w:t xml:space="preserve"> und alle ding die in </w:t>
      </w:r>
      <w:proofErr w:type="spellStart"/>
      <w:r>
        <w:t>yn</w:t>
      </w:r>
      <w:proofErr w:type="spellEnd"/>
      <w:r>
        <w:t xml:space="preserve"> sind </w:t>
      </w:r>
      <w:proofErr w:type="spellStart"/>
      <w:r>
        <w:t>un</w:t>
      </w:r>
      <w:proofErr w:type="spellEnd"/>
      <w:r>
        <w:t xml:space="preserve"> </w:t>
      </w:r>
      <w:proofErr w:type="spellStart"/>
      <w:r>
        <w:t>rühet</w:t>
      </w:r>
      <w:proofErr w:type="spellEnd"/>
      <w:r>
        <w:t xml:space="preserve"> am </w:t>
      </w:r>
      <w:proofErr w:type="spellStart"/>
      <w:r>
        <w:t>sibenden</w:t>
      </w:r>
      <w:proofErr w:type="spellEnd"/>
      <w:r>
        <w:t xml:space="preserve"> tag </w:t>
      </w:r>
      <w:proofErr w:type="spellStart"/>
      <w:r>
        <w:t>Darumb</w:t>
      </w:r>
      <w:proofErr w:type="spellEnd"/>
      <w:r>
        <w:t xml:space="preserve"> </w:t>
      </w:r>
      <w:proofErr w:type="spellStart"/>
      <w:r>
        <w:t>hatt</w:t>
      </w:r>
      <w:proofErr w:type="spellEnd"/>
      <w:r>
        <w:t xml:space="preserve"> </w:t>
      </w:r>
      <w:proofErr w:type="spellStart"/>
      <w:r>
        <w:t>Got</w:t>
      </w:r>
      <w:proofErr w:type="spellEnd"/>
      <w:r>
        <w:t xml:space="preserve"> gesegnet den tag des </w:t>
      </w:r>
      <w:proofErr w:type="spellStart"/>
      <w:r>
        <w:t>sabots</w:t>
      </w:r>
      <w:proofErr w:type="spellEnd"/>
      <w:r>
        <w:t xml:space="preserve"> </w:t>
      </w:r>
      <w:proofErr w:type="spellStart"/>
      <w:r>
        <w:t>unnd</w:t>
      </w:r>
      <w:proofErr w:type="spellEnd"/>
      <w:r>
        <w:t xml:space="preserve"> in geheiliget Ehre deinen </w:t>
      </w:r>
      <w:proofErr w:type="spellStart"/>
      <w:r>
        <w:t>vatter</w:t>
      </w:r>
      <w:proofErr w:type="spellEnd"/>
      <w:r>
        <w:t xml:space="preserve"> </w:t>
      </w:r>
      <w:proofErr w:type="spellStart"/>
      <w:r>
        <w:t>unnd</w:t>
      </w:r>
      <w:proofErr w:type="spellEnd"/>
      <w:r>
        <w:t xml:space="preserve"> dein </w:t>
      </w:r>
      <w:proofErr w:type="spellStart"/>
      <w:r>
        <w:t>mütter</w:t>
      </w:r>
      <w:proofErr w:type="spellEnd"/>
      <w:r>
        <w:t xml:space="preserve"> das du lebest </w:t>
      </w:r>
      <w:proofErr w:type="spellStart"/>
      <w:r>
        <w:t>langtzeit</w:t>
      </w:r>
      <w:proofErr w:type="spellEnd"/>
      <w:r>
        <w:t xml:space="preserve">, und das dir </w:t>
      </w:r>
      <w:proofErr w:type="spellStart"/>
      <w:r>
        <w:t>wol</w:t>
      </w:r>
      <w:proofErr w:type="spellEnd"/>
      <w:r>
        <w:t xml:space="preserve"> sey in dem </w:t>
      </w:r>
      <w:proofErr w:type="spellStart"/>
      <w:r>
        <w:t>landt</w:t>
      </w:r>
      <w:proofErr w:type="spellEnd"/>
      <w:r>
        <w:t xml:space="preserve"> das dir dein </w:t>
      </w:r>
      <w:proofErr w:type="spellStart"/>
      <w:r>
        <w:t>here</w:t>
      </w:r>
      <w:proofErr w:type="spellEnd"/>
      <w:r>
        <w:t xml:space="preserve"> </w:t>
      </w:r>
      <w:proofErr w:type="spellStart"/>
      <w:r>
        <w:t>gott</w:t>
      </w:r>
      <w:proofErr w:type="spellEnd"/>
      <w:r>
        <w:t xml:space="preserve"> </w:t>
      </w:r>
      <w:proofErr w:type="spellStart"/>
      <w:r>
        <w:t>wil</w:t>
      </w:r>
      <w:proofErr w:type="spellEnd"/>
      <w:r>
        <w:t xml:space="preserve"> geben, und wer </w:t>
      </w:r>
      <w:proofErr w:type="spellStart"/>
      <w:r>
        <w:t>wirt</w:t>
      </w:r>
      <w:proofErr w:type="spellEnd"/>
      <w:r>
        <w:t xml:space="preserve"> </w:t>
      </w:r>
      <w:proofErr w:type="spellStart"/>
      <w:r>
        <w:t>flüchen</w:t>
      </w:r>
      <w:proofErr w:type="spellEnd"/>
      <w:r>
        <w:t xml:space="preserve"> dem </w:t>
      </w:r>
      <w:proofErr w:type="spellStart"/>
      <w:r>
        <w:t>vatter</w:t>
      </w:r>
      <w:proofErr w:type="spellEnd"/>
      <w:r>
        <w:t xml:space="preserve"> </w:t>
      </w:r>
      <w:proofErr w:type="spellStart"/>
      <w:r>
        <w:t>od</w:t>
      </w:r>
      <w:proofErr w:type="spellEnd"/>
      <w:r>
        <w:t xml:space="preserve">' d' </w:t>
      </w:r>
      <w:proofErr w:type="spellStart"/>
      <w:r>
        <w:t>mütter</w:t>
      </w:r>
      <w:proofErr w:type="spellEnd"/>
      <w:r>
        <w:t xml:space="preserve">, der stirbt des </w:t>
      </w:r>
      <w:proofErr w:type="spellStart"/>
      <w:r>
        <w:t>tödes</w:t>
      </w:r>
      <w:proofErr w:type="spellEnd"/>
      <w:r>
        <w:t xml:space="preserve">, Nit </w:t>
      </w:r>
      <w:proofErr w:type="spellStart"/>
      <w:r>
        <w:t>töde</w:t>
      </w:r>
      <w:proofErr w:type="spellEnd"/>
      <w:r>
        <w:t xml:space="preserve"> Nit unkeusche, Nit </w:t>
      </w:r>
      <w:proofErr w:type="spellStart"/>
      <w:r>
        <w:t>thü</w:t>
      </w:r>
      <w:proofErr w:type="spellEnd"/>
      <w:r>
        <w:t xml:space="preserve"> </w:t>
      </w:r>
      <w:proofErr w:type="spellStart"/>
      <w:r>
        <w:t>diebstal</w:t>
      </w:r>
      <w:proofErr w:type="spellEnd"/>
      <w:r>
        <w:t xml:space="preserve">, Nit rede falsche </w:t>
      </w:r>
      <w:proofErr w:type="spellStart"/>
      <w:r>
        <w:t>getzeugnus</w:t>
      </w:r>
      <w:proofErr w:type="spellEnd"/>
      <w:r>
        <w:t xml:space="preserve"> wider deinen </w:t>
      </w:r>
      <w:proofErr w:type="spellStart"/>
      <w:r>
        <w:t>nechsten</w:t>
      </w:r>
      <w:proofErr w:type="spellEnd"/>
      <w:r>
        <w:t xml:space="preserve">, Nit </w:t>
      </w:r>
      <w:proofErr w:type="spellStart"/>
      <w:r>
        <w:t>beger</w:t>
      </w:r>
      <w:proofErr w:type="spellEnd"/>
      <w:r>
        <w:t xml:space="preserve"> das </w:t>
      </w:r>
      <w:proofErr w:type="spellStart"/>
      <w:r>
        <w:t>hausz</w:t>
      </w:r>
      <w:proofErr w:type="spellEnd"/>
      <w:r>
        <w:t xml:space="preserve"> deines </w:t>
      </w:r>
      <w:proofErr w:type="spellStart"/>
      <w:r>
        <w:t>nechsten</w:t>
      </w:r>
      <w:proofErr w:type="spellEnd"/>
      <w:r>
        <w:t xml:space="preserve">, auch </w:t>
      </w:r>
      <w:proofErr w:type="spellStart"/>
      <w:r>
        <w:t>nit</w:t>
      </w:r>
      <w:proofErr w:type="spellEnd"/>
      <w:r>
        <w:t xml:space="preserve"> </w:t>
      </w:r>
      <w:proofErr w:type="spellStart"/>
      <w:r>
        <w:t>beger</w:t>
      </w:r>
      <w:proofErr w:type="spellEnd"/>
      <w:r>
        <w:t xml:space="preserve"> seines ehe </w:t>
      </w:r>
      <w:proofErr w:type="spellStart"/>
      <w:r>
        <w:t>weybs</w:t>
      </w:r>
      <w:proofErr w:type="spellEnd"/>
      <w:r>
        <w:t xml:space="preserve"> noch seines </w:t>
      </w:r>
      <w:proofErr w:type="spellStart"/>
      <w:r>
        <w:t>knechts</w:t>
      </w:r>
      <w:proofErr w:type="spellEnd"/>
      <w:r>
        <w:t xml:space="preserve"> noch seiner </w:t>
      </w:r>
      <w:proofErr w:type="spellStart"/>
      <w:r>
        <w:t>magt</w:t>
      </w:r>
      <w:proofErr w:type="spellEnd"/>
      <w:r>
        <w:t xml:space="preserve">, noch den </w:t>
      </w:r>
      <w:proofErr w:type="spellStart"/>
      <w:r>
        <w:t>Ochszen</w:t>
      </w:r>
      <w:proofErr w:type="spellEnd"/>
      <w:r>
        <w:t xml:space="preserve">, noch den Esel, noch alle die ding die seyn sind. </w:t>
      </w:r>
    </w:p>
    <w:p w14:paraId="24DA8A5B" w14:textId="77777777" w:rsidR="00E24477" w:rsidRDefault="00E24477" w:rsidP="00E24477">
      <w:pPr>
        <w:pStyle w:val="StandardWeb"/>
      </w:pPr>
      <w:r>
        <w:t xml:space="preserve">18. Woran hangen </w:t>
      </w:r>
      <w:proofErr w:type="spellStart"/>
      <w:r>
        <w:t>disze</w:t>
      </w:r>
      <w:proofErr w:type="spellEnd"/>
      <w:r>
        <w:t xml:space="preserve"> </w:t>
      </w:r>
      <w:proofErr w:type="spellStart"/>
      <w:r>
        <w:t>gepot</w:t>
      </w:r>
      <w:proofErr w:type="spellEnd"/>
      <w:r>
        <w:t>?</w:t>
      </w:r>
      <w:r>
        <w:br/>
      </w:r>
      <w:r>
        <w:rPr>
          <w:rStyle w:val="Fett"/>
        </w:rPr>
        <w:t>A.</w:t>
      </w:r>
      <w:r>
        <w:t xml:space="preserve"> an der </w:t>
      </w:r>
      <w:proofErr w:type="spellStart"/>
      <w:r>
        <w:t>liebhabung</w:t>
      </w:r>
      <w:proofErr w:type="spellEnd"/>
      <w:r>
        <w:t xml:space="preserve"> </w:t>
      </w:r>
      <w:proofErr w:type="spellStart"/>
      <w:r>
        <w:t>gottes</w:t>
      </w:r>
      <w:proofErr w:type="spellEnd"/>
      <w:r>
        <w:t xml:space="preserve"> </w:t>
      </w:r>
      <w:proofErr w:type="spellStart"/>
      <w:r>
        <w:t>herrn</w:t>
      </w:r>
      <w:proofErr w:type="spellEnd"/>
      <w:r>
        <w:t xml:space="preserve"> </w:t>
      </w:r>
      <w:proofErr w:type="spellStart"/>
      <w:r>
        <w:t>uber</w:t>
      </w:r>
      <w:proofErr w:type="spellEnd"/>
      <w:r>
        <w:t xml:space="preserve"> alle ding. </w:t>
      </w:r>
    </w:p>
    <w:p w14:paraId="6EFA8E90" w14:textId="77777777" w:rsidR="00E24477" w:rsidRDefault="00E24477" w:rsidP="00E24477">
      <w:pPr>
        <w:pStyle w:val="StandardWeb"/>
      </w:pPr>
      <w:r>
        <w:t xml:space="preserve">19. Wie </w:t>
      </w:r>
      <w:proofErr w:type="spellStart"/>
      <w:r>
        <w:t>wirt</w:t>
      </w:r>
      <w:proofErr w:type="spellEnd"/>
      <w:r>
        <w:t xml:space="preserve"> das </w:t>
      </w:r>
      <w:proofErr w:type="spellStart"/>
      <w:r>
        <w:t>erkant</w:t>
      </w:r>
      <w:proofErr w:type="spellEnd"/>
      <w:r>
        <w:t xml:space="preserve"> ob d' </w:t>
      </w:r>
      <w:proofErr w:type="spellStart"/>
      <w:r>
        <w:t>mensch</w:t>
      </w:r>
      <w:proofErr w:type="spellEnd"/>
      <w:r>
        <w:t xml:space="preserve"> </w:t>
      </w:r>
      <w:proofErr w:type="spellStart"/>
      <w:r>
        <w:t>got</w:t>
      </w:r>
      <w:proofErr w:type="spellEnd"/>
      <w:r>
        <w:t xml:space="preserve"> lieb hat?</w:t>
      </w:r>
      <w:r>
        <w:br/>
      </w:r>
      <w:r>
        <w:rPr>
          <w:rStyle w:val="Fett"/>
        </w:rPr>
        <w:t>A.</w:t>
      </w:r>
      <w:r>
        <w:t xml:space="preserve"> </w:t>
      </w:r>
      <w:proofErr w:type="spellStart"/>
      <w:r>
        <w:t>alszo</w:t>
      </w:r>
      <w:proofErr w:type="spellEnd"/>
      <w:r>
        <w:t xml:space="preserve"> wenn er lieb hat seinen </w:t>
      </w:r>
      <w:proofErr w:type="spellStart"/>
      <w:r>
        <w:t>nechsten</w:t>
      </w:r>
      <w:proofErr w:type="spellEnd"/>
      <w:r>
        <w:t xml:space="preserve">. </w:t>
      </w:r>
    </w:p>
    <w:p w14:paraId="1D3C0B6C" w14:textId="60BDDA46" w:rsidR="00E24477" w:rsidRDefault="00E24477" w:rsidP="00E24477">
      <w:pPr>
        <w:pStyle w:val="StandardWeb"/>
      </w:pPr>
      <w:r>
        <w:t xml:space="preserve">20. Was ist lieb zuhaben den </w:t>
      </w:r>
      <w:proofErr w:type="spellStart"/>
      <w:r>
        <w:t>nechsten</w:t>
      </w:r>
      <w:proofErr w:type="spellEnd"/>
      <w:r>
        <w:t>?</w:t>
      </w:r>
      <w:r>
        <w:br/>
      </w:r>
      <w:r>
        <w:rPr>
          <w:rStyle w:val="Fett"/>
        </w:rPr>
        <w:t>A.</w:t>
      </w:r>
      <w:r>
        <w:t xml:space="preserve"> es ist das man will thun dem </w:t>
      </w:r>
      <w:proofErr w:type="spellStart"/>
      <w:r>
        <w:t>nechsten</w:t>
      </w:r>
      <w:proofErr w:type="spellEnd"/>
      <w:r>
        <w:t xml:space="preserve"> </w:t>
      </w:r>
      <w:proofErr w:type="spellStart"/>
      <w:r>
        <w:t>alls</w:t>
      </w:r>
      <w:proofErr w:type="spellEnd"/>
      <w:r>
        <w:t xml:space="preserve"> im selbst, und </w:t>
      </w:r>
      <w:proofErr w:type="spellStart"/>
      <w:r>
        <w:t>nit</w:t>
      </w:r>
      <w:proofErr w:type="spellEnd"/>
      <w:r>
        <w:t xml:space="preserve"> will, was er im </w:t>
      </w:r>
      <w:proofErr w:type="spellStart"/>
      <w:r>
        <w:t>selbert</w:t>
      </w:r>
      <w:proofErr w:type="spellEnd"/>
      <w:r>
        <w:t xml:space="preserve"> </w:t>
      </w:r>
      <w:proofErr w:type="spellStart"/>
      <w:r>
        <w:t>nit</w:t>
      </w:r>
      <w:proofErr w:type="spellEnd"/>
      <w:r>
        <w:t xml:space="preserve"> </w:t>
      </w:r>
      <w:proofErr w:type="spellStart"/>
      <w:r>
        <w:t>gan</w:t>
      </w:r>
      <w:proofErr w:type="spellEnd"/>
      <w:r>
        <w:rPr>
          <w:rStyle w:val="Endnotenzeichen"/>
        </w:rPr>
        <w:endnoteReference w:id="4"/>
      </w:r>
      <w:r>
        <w:t xml:space="preserve">. </w:t>
      </w:r>
    </w:p>
    <w:p w14:paraId="238EF14C" w14:textId="77777777" w:rsidR="00E24477" w:rsidRDefault="00E24477" w:rsidP="00E24477">
      <w:pPr>
        <w:pStyle w:val="StandardWeb"/>
      </w:pPr>
      <w:r>
        <w:t xml:space="preserve">21. </w:t>
      </w:r>
      <w:proofErr w:type="spellStart"/>
      <w:r>
        <w:t>Warinnen</w:t>
      </w:r>
      <w:proofErr w:type="spellEnd"/>
      <w:r>
        <w:t xml:space="preserve"> </w:t>
      </w:r>
      <w:proofErr w:type="spellStart"/>
      <w:r>
        <w:t>beschliessen</w:t>
      </w:r>
      <w:proofErr w:type="spellEnd"/>
      <w:r>
        <w:t xml:space="preserve"> sich </w:t>
      </w:r>
      <w:proofErr w:type="spellStart"/>
      <w:r>
        <w:t>dy</w:t>
      </w:r>
      <w:proofErr w:type="spellEnd"/>
      <w:r>
        <w:t xml:space="preserve"> </w:t>
      </w:r>
      <w:proofErr w:type="spellStart"/>
      <w:r>
        <w:t>gepot</w:t>
      </w:r>
      <w:proofErr w:type="spellEnd"/>
      <w:r>
        <w:t xml:space="preserve"> </w:t>
      </w:r>
      <w:proofErr w:type="spellStart"/>
      <w:r>
        <w:t>gottes</w:t>
      </w:r>
      <w:proofErr w:type="spellEnd"/>
      <w:r>
        <w:t>?</w:t>
      </w:r>
      <w:r>
        <w:br/>
      </w:r>
      <w:r>
        <w:rPr>
          <w:rStyle w:val="Fett"/>
        </w:rPr>
        <w:t>A.</w:t>
      </w:r>
      <w:r>
        <w:t xml:space="preserve"> in d' lieb. </w:t>
      </w:r>
    </w:p>
    <w:p w14:paraId="3DCBB9E4" w14:textId="77777777" w:rsidR="00E24477" w:rsidRDefault="00E24477" w:rsidP="00E24477">
      <w:pPr>
        <w:pStyle w:val="StandardWeb"/>
      </w:pPr>
      <w:r>
        <w:t>22. Was ist die lieb?</w:t>
      </w:r>
      <w:r>
        <w:br/>
      </w:r>
      <w:r>
        <w:rPr>
          <w:rStyle w:val="Fett"/>
        </w:rPr>
        <w:t>A.</w:t>
      </w:r>
      <w:r>
        <w:t xml:space="preserve"> S. Johannes spricht, </w:t>
      </w:r>
      <w:proofErr w:type="spellStart"/>
      <w:r>
        <w:t>Got</w:t>
      </w:r>
      <w:proofErr w:type="spellEnd"/>
      <w:r>
        <w:t xml:space="preserve"> ist die lieb und wer in der lieb bleibt, der bleibt in </w:t>
      </w:r>
      <w:proofErr w:type="spellStart"/>
      <w:r>
        <w:t>got</w:t>
      </w:r>
      <w:proofErr w:type="spellEnd"/>
      <w:r>
        <w:t xml:space="preserve"> und </w:t>
      </w:r>
      <w:proofErr w:type="spellStart"/>
      <w:r>
        <w:t>got</w:t>
      </w:r>
      <w:proofErr w:type="spellEnd"/>
      <w:r>
        <w:t xml:space="preserve"> in </w:t>
      </w:r>
      <w:proofErr w:type="spellStart"/>
      <w:r>
        <w:t>ym</w:t>
      </w:r>
      <w:proofErr w:type="spellEnd"/>
      <w:r>
        <w:t xml:space="preserve">. </w:t>
      </w:r>
    </w:p>
    <w:p w14:paraId="4BA72C08" w14:textId="77777777" w:rsidR="00E24477" w:rsidRDefault="00E24477" w:rsidP="00E24477">
      <w:pPr>
        <w:pStyle w:val="StandardWeb"/>
      </w:pPr>
      <w:r>
        <w:t xml:space="preserve">23. </w:t>
      </w:r>
      <w:proofErr w:type="spellStart"/>
      <w:r>
        <w:t>Welchs</w:t>
      </w:r>
      <w:proofErr w:type="spellEnd"/>
      <w:r>
        <w:t xml:space="preserve"> ist die grundfest der lieb?</w:t>
      </w:r>
      <w:r>
        <w:br/>
      </w:r>
      <w:r>
        <w:rPr>
          <w:rStyle w:val="Fett"/>
        </w:rPr>
        <w:t>A.</w:t>
      </w:r>
      <w:r>
        <w:t xml:space="preserve"> der her </w:t>
      </w:r>
      <w:proofErr w:type="spellStart"/>
      <w:r>
        <w:t>Jhesus</w:t>
      </w:r>
      <w:proofErr w:type="spellEnd"/>
      <w:r>
        <w:t xml:space="preserve"> Christus, </w:t>
      </w:r>
      <w:proofErr w:type="spellStart"/>
      <w:r>
        <w:t>alls</w:t>
      </w:r>
      <w:proofErr w:type="spellEnd"/>
      <w:r>
        <w:t xml:space="preserve"> do spricht S. Paul', </w:t>
      </w:r>
      <w:proofErr w:type="spellStart"/>
      <w:r>
        <w:t>kainer</w:t>
      </w:r>
      <w:proofErr w:type="spellEnd"/>
      <w:r>
        <w:t xml:space="preserve"> mag gelegen ein and' </w:t>
      </w:r>
      <w:proofErr w:type="spellStart"/>
      <w:r>
        <w:t>gruntfest</w:t>
      </w:r>
      <w:proofErr w:type="spellEnd"/>
      <w:r>
        <w:t xml:space="preserve">, on die do ist gelegt die ist </w:t>
      </w:r>
      <w:proofErr w:type="spellStart"/>
      <w:r>
        <w:t>Jhesus</w:t>
      </w:r>
      <w:proofErr w:type="spellEnd"/>
      <w:r>
        <w:t xml:space="preserve"> Christus. </w:t>
      </w:r>
    </w:p>
    <w:p w14:paraId="6750FE54" w14:textId="77777777" w:rsidR="00E24477" w:rsidRDefault="00E24477" w:rsidP="00E24477">
      <w:pPr>
        <w:pStyle w:val="StandardWeb"/>
      </w:pPr>
      <w:r>
        <w:t xml:space="preserve">24. Was </w:t>
      </w:r>
      <w:proofErr w:type="spellStart"/>
      <w:r>
        <w:t>bedeut</w:t>
      </w:r>
      <w:proofErr w:type="spellEnd"/>
      <w:r>
        <w:t xml:space="preserve"> S. Paul' durch </w:t>
      </w:r>
      <w:proofErr w:type="spellStart"/>
      <w:r>
        <w:t>dy</w:t>
      </w:r>
      <w:proofErr w:type="spellEnd"/>
      <w:r>
        <w:t xml:space="preserve"> rede?</w:t>
      </w:r>
      <w:r>
        <w:br/>
      </w:r>
      <w:r>
        <w:rPr>
          <w:rStyle w:val="Fett"/>
        </w:rPr>
        <w:t>A.</w:t>
      </w:r>
      <w:r>
        <w:t xml:space="preserve"> den glauben in Christo. </w:t>
      </w:r>
    </w:p>
    <w:p w14:paraId="2939CB09" w14:textId="21B4463B" w:rsidR="00E24477" w:rsidRDefault="00E24477" w:rsidP="00E24477">
      <w:pPr>
        <w:pStyle w:val="StandardWeb"/>
      </w:pPr>
      <w:r>
        <w:t>25. Was ist d' glaub in Christo?</w:t>
      </w:r>
      <w:r>
        <w:br/>
      </w:r>
      <w:r>
        <w:rPr>
          <w:rStyle w:val="Fett"/>
        </w:rPr>
        <w:t>A.</w:t>
      </w:r>
      <w:r>
        <w:t xml:space="preserve"> es ist seine </w:t>
      </w:r>
      <w:proofErr w:type="spellStart"/>
      <w:r>
        <w:t>wort</w:t>
      </w:r>
      <w:proofErr w:type="spellEnd"/>
      <w:r>
        <w:t xml:space="preserve"> </w:t>
      </w:r>
      <w:proofErr w:type="spellStart"/>
      <w:r>
        <w:t>auff</w:t>
      </w:r>
      <w:proofErr w:type="spellEnd"/>
      <w:r>
        <w:t xml:space="preserve"> </w:t>
      </w:r>
      <w:proofErr w:type="spellStart"/>
      <w:r>
        <w:t>nemen</w:t>
      </w:r>
      <w:proofErr w:type="spellEnd"/>
      <w:r>
        <w:t xml:space="preserve"> </w:t>
      </w:r>
      <w:proofErr w:type="spellStart"/>
      <w:r>
        <w:t>yn</w:t>
      </w:r>
      <w:proofErr w:type="spellEnd"/>
      <w:r>
        <w:t xml:space="preserve"> </w:t>
      </w:r>
      <w:proofErr w:type="spellStart"/>
      <w:r>
        <w:t>zukennen</w:t>
      </w:r>
      <w:proofErr w:type="spellEnd"/>
      <w:r>
        <w:t xml:space="preserve"> und im </w:t>
      </w:r>
      <w:proofErr w:type="spellStart"/>
      <w:r>
        <w:t>zugeheln</w:t>
      </w:r>
      <w:proofErr w:type="spellEnd"/>
      <w:r>
        <w:rPr>
          <w:rStyle w:val="Endnotenzeichen"/>
        </w:rPr>
        <w:endnoteReference w:id="5"/>
      </w:r>
      <w:r>
        <w:t xml:space="preserve"> und in liebhaben </w:t>
      </w:r>
      <w:proofErr w:type="spellStart"/>
      <w:r>
        <w:t>ym</w:t>
      </w:r>
      <w:proofErr w:type="spellEnd"/>
      <w:r>
        <w:t xml:space="preserve"> und seinen </w:t>
      </w:r>
      <w:proofErr w:type="spellStart"/>
      <w:r>
        <w:t>gelidern</w:t>
      </w:r>
      <w:proofErr w:type="spellEnd"/>
      <w:r>
        <w:t xml:space="preserve"> sich </w:t>
      </w:r>
      <w:proofErr w:type="spellStart"/>
      <w:r>
        <w:t>einleybn</w:t>
      </w:r>
      <w:proofErr w:type="spellEnd"/>
      <w:r>
        <w:t xml:space="preserve">. </w:t>
      </w:r>
    </w:p>
    <w:p w14:paraId="292EEF0A" w14:textId="77777777" w:rsidR="00E24477" w:rsidRDefault="00E24477" w:rsidP="00E24477">
      <w:pPr>
        <w:pStyle w:val="StandardWeb"/>
      </w:pPr>
      <w:r>
        <w:t xml:space="preserve">26. </w:t>
      </w:r>
      <w:proofErr w:type="spellStart"/>
      <w:r>
        <w:t>Wobey</w:t>
      </w:r>
      <w:proofErr w:type="spellEnd"/>
      <w:r>
        <w:t xml:space="preserve"> </w:t>
      </w:r>
      <w:proofErr w:type="spellStart"/>
      <w:r>
        <w:t>wirtt</w:t>
      </w:r>
      <w:proofErr w:type="spellEnd"/>
      <w:r>
        <w:t xml:space="preserve"> das </w:t>
      </w:r>
      <w:proofErr w:type="spellStart"/>
      <w:r>
        <w:t>erkent</w:t>
      </w:r>
      <w:proofErr w:type="spellEnd"/>
      <w:r>
        <w:t xml:space="preserve"> ob der </w:t>
      </w:r>
      <w:proofErr w:type="spellStart"/>
      <w:r>
        <w:t>mensch</w:t>
      </w:r>
      <w:proofErr w:type="spellEnd"/>
      <w:r>
        <w:t xml:space="preserve"> glaubet in Christo?</w:t>
      </w:r>
      <w:r>
        <w:br/>
      </w:r>
      <w:r>
        <w:rPr>
          <w:rStyle w:val="Fett"/>
        </w:rPr>
        <w:t>A.</w:t>
      </w:r>
      <w:r>
        <w:t xml:space="preserve"> bey dem ob ehr in liebt, und der liebt </w:t>
      </w:r>
      <w:proofErr w:type="spellStart"/>
      <w:r>
        <w:t>yn</w:t>
      </w:r>
      <w:proofErr w:type="spellEnd"/>
      <w:r>
        <w:t xml:space="preserve">, der </w:t>
      </w:r>
      <w:proofErr w:type="spellStart"/>
      <w:r>
        <w:t>seyne</w:t>
      </w:r>
      <w:proofErr w:type="spellEnd"/>
      <w:r>
        <w:t xml:space="preserve"> </w:t>
      </w:r>
      <w:proofErr w:type="spellStart"/>
      <w:r>
        <w:t>gepot</w:t>
      </w:r>
      <w:proofErr w:type="spellEnd"/>
      <w:r>
        <w:t xml:space="preserve"> </w:t>
      </w:r>
      <w:proofErr w:type="spellStart"/>
      <w:r>
        <w:t>erfullet</w:t>
      </w:r>
      <w:proofErr w:type="spellEnd"/>
      <w:r>
        <w:t xml:space="preserve"> Als er selber spricht, ob </w:t>
      </w:r>
      <w:proofErr w:type="spellStart"/>
      <w:r>
        <w:t>yr</w:t>
      </w:r>
      <w:proofErr w:type="spellEnd"/>
      <w:r>
        <w:t xml:space="preserve"> mich lieb habt, </w:t>
      </w:r>
      <w:proofErr w:type="spellStart"/>
      <w:r>
        <w:t>szo</w:t>
      </w:r>
      <w:proofErr w:type="spellEnd"/>
      <w:r>
        <w:t xml:space="preserve"> behütet meine </w:t>
      </w:r>
      <w:proofErr w:type="spellStart"/>
      <w:r>
        <w:t>gepot</w:t>
      </w:r>
      <w:proofErr w:type="spellEnd"/>
      <w:r>
        <w:t xml:space="preserve">, aber wer mich </w:t>
      </w:r>
      <w:proofErr w:type="spellStart"/>
      <w:r>
        <w:t>nit</w:t>
      </w:r>
      <w:proofErr w:type="spellEnd"/>
      <w:r>
        <w:t xml:space="preserve"> liebhat, der </w:t>
      </w:r>
      <w:proofErr w:type="spellStart"/>
      <w:r>
        <w:t>behüt</w:t>
      </w:r>
      <w:proofErr w:type="spellEnd"/>
      <w:r>
        <w:t xml:space="preserve"> </w:t>
      </w:r>
      <w:proofErr w:type="spellStart"/>
      <w:r>
        <w:t>nit</w:t>
      </w:r>
      <w:proofErr w:type="spellEnd"/>
      <w:r>
        <w:t xml:space="preserve"> meine </w:t>
      </w:r>
      <w:proofErr w:type="spellStart"/>
      <w:r>
        <w:t>wort</w:t>
      </w:r>
      <w:proofErr w:type="spellEnd"/>
      <w:r>
        <w:t xml:space="preserve">. </w:t>
      </w:r>
    </w:p>
    <w:p w14:paraId="08951326" w14:textId="23E7EED5" w:rsidR="00E24477" w:rsidRDefault="00E24477" w:rsidP="00E24477">
      <w:pPr>
        <w:pStyle w:val="StandardWeb"/>
      </w:pPr>
      <w:r>
        <w:t xml:space="preserve">27. Wie </w:t>
      </w:r>
      <w:proofErr w:type="spellStart"/>
      <w:r>
        <w:t>vil</w:t>
      </w:r>
      <w:proofErr w:type="spellEnd"/>
      <w:r>
        <w:t xml:space="preserve"> sind d' </w:t>
      </w:r>
      <w:proofErr w:type="spellStart"/>
      <w:r>
        <w:t>gepot</w:t>
      </w:r>
      <w:proofErr w:type="spellEnd"/>
      <w:r>
        <w:t xml:space="preserve"> Christi </w:t>
      </w:r>
      <w:proofErr w:type="spellStart"/>
      <w:r>
        <w:t>unszer</w:t>
      </w:r>
      <w:proofErr w:type="spellEnd"/>
      <w:r>
        <w:t xml:space="preserve"> </w:t>
      </w:r>
      <w:proofErr w:type="spellStart"/>
      <w:r>
        <w:t>benüglichen</w:t>
      </w:r>
      <w:proofErr w:type="spellEnd"/>
      <w:r>
        <w:rPr>
          <w:rStyle w:val="Endnotenzeichen"/>
        </w:rPr>
        <w:endnoteReference w:id="6"/>
      </w:r>
      <w:r>
        <w:t xml:space="preserve"> </w:t>
      </w:r>
      <w:proofErr w:type="spellStart"/>
      <w:r>
        <w:t>gerechtigkayt</w:t>
      </w:r>
      <w:proofErr w:type="spellEnd"/>
      <w:r>
        <w:t xml:space="preserve"> </w:t>
      </w:r>
      <w:proofErr w:type="spellStart"/>
      <w:r>
        <w:t>uber</w:t>
      </w:r>
      <w:proofErr w:type="spellEnd"/>
      <w:r>
        <w:t xml:space="preserve"> die </w:t>
      </w:r>
      <w:proofErr w:type="spellStart"/>
      <w:r>
        <w:t>schrifftweiszen</w:t>
      </w:r>
      <w:proofErr w:type="spellEnd"/>
      <w:r>
        <w:t xml:space="preserve">, und </w:t>
      </w:r>
      <w:proofErr w:type="spellStart"/>
      <w:r>
        <w:t>gleyszner</w:t>
      </w:r>
      <w:proofErr w:type="spellEnd"/>
      <w:r>
        <w:t>?</w:t>
      </w:r>
      <w:r>
        <w:br/>
      </w:r>
      <w:r>
        <w:rPr>
          <w:rStyle w:val="Fett"/>
        </w:rPr>
        <w:t>A.</w:t>
      </w:r>
      <w:r>
        <w:t xml:space="preserve"> Sechs. Das erst, Nicht zu </w:t>
      </w:r>
      <w:proofErr w:type="spellStart"/>
      <w:r>
        <w:t>zurnen</w:t>
      </w:r>
      <w:proofErr w:type="spellEnd"/>
      <w:r>
        <w:t xml:space="preserve"> mit seinen </w:t>
      </w:r>
      <w:proofErr w:type="spellStart"/>
      <w:r>
        <w:t>brüderrn</w:t>
      </w:r>
      <w:proofErr w:type="spellEnd"/>
      <w:r>
        <w:t xml:space="preserve"> Das ander nicht zusehen das </w:t>
      </w:r>
      <w:proofErr w:type="spellStart"/>
      <w:r>
        <w:t>weyb</w:t>
      </w:r>
      <w:proofErr w:type="spellEnd"/>
      <w:r>
        <w:t xml:space="preserve"> </w:t>
      </w:r>
      <w:proofErr w:type="spellStart"/>
      <w:r>
        <w:t>ir</w:t>
      </w:r>
      <w:proofErr w:type="spellEnd"/>
      <w:r>
        <w:t xml:space="preserve"> </w:t>
      </w:r>
      <w:proofErr w:type="spellStart"/>
      <w:r>
        <w:t>zube</w:t>
      </w:r>
      <w:proofErr w:type="spellEnd"/>
      <w:r>
        <w:t xml:space="preserve"> gern Das dritte </w:t>
      </w:r>
      <w:proofErr w:type="spellStart"/>
      <w:r>
        <w:t>nit</w:t>
      </w:r>
      <w:proofErr w:type="spellEnd"/>
      <w:r>
        <w:t xml:space="preserve"> </w:t>
      </w:r>
      <w:proofErr w:type="spellStart"/>
      <w:r>
        <w:t>zuverlassen</w:t>
      </w:r>
      <w:proofErr w:type="spellEnd"/>
      <w:r>
        <w:t xml:space="preserve"> </w:t>
      </w:r>
      <w:proofErr w:type="spellStart"/>
      <w:r>
        <w:t>dz</w:t>
      </w:r>
      <w:proofErr w:type="spellEnd"/>
      <w:r>
        <w:t xml:space="preserve"> </w:t>
      </w:r>
      <w:proofErr w:type="spellStart"/>
      <w:r>
        <w:t>eeweyb</w:t>
      </w:r>
      <w:proofErr w:type="spellEnd"/>
      <w:r>
        <w:t xml:space="preserve"> on die </w:t>
      </w:r>
      <w:proofErr w:type="spellStart"/>
      <w:r>
        <w:t>ursach</w:t>
      </w:r>
      <w:proofErr w:type="spellEnd"/>
      <w:r>
        <w:t xml:space="preserve"> der </w:t>
      </w:r>
      <w:proofErr w:type="spellStart"/>
      <w:r>
        <w:t>eebrecherey</w:t>
      </w:r>
      <w:proofErr w:type="spellEnd"/>
      <w:r>
        <w:t xml:space="preserve">. Das </w:t>
      </w:r>
      <w:proofErr w:type="spellStart"/>
      <w:r>
        <w:t>vierde</w:t>
      </w:r>
      <w:proofErr w:type="spellEnd"/>
      <w:r>
        <w:t xml:space="preserve"> </w:t>
      </w:r>
      <w:proofErr w:type="spellStart"/>
      <w:r>
        <w:t>nit</w:t>
      </w:r>
      <w:proofErr w:type="spellEnd"/>
      <w:r>
        <w:t xml:space="preserve"> </w:t>
      </w:r>
      <w:proofErr w:type="spellStart"/>
      <w:r>
        <w:t>zuschweren</w:t>
      </w:r>
      <w:proofErr w:type="spellEnd"/>
      <w:r>
        <w:t xml:space="preserve"> </w:t>
      </w:r>
      <w:proofErr w:type="spellStart"/>
      <w:r>
        <w:t>uberal</w:t>
      </w:r>
      <w:proofErr w:type="spellEnd"/>
      <w:r>
        <w:t xml:space="preserve">. Das </w:t>
      </w:r>
      <w:proofErr w:type="spellStart"/>
      <w:r>
        <w:t>funfft</w:t>
      </w:r>
      <w:proofErr w:type="spellEnd"/>
      <w:r>
        <w:t xml:space="preserve"> </w:t>
      </w:r>
      <w:proofErr w:type="spellStart"/>
      <w:r>
        <w:t>ubl</w:t>
      </w:r>
      <w:proofErr w:type="spellEnd"/>
      <w:r>
        <w:t xml:space="preserve"> </w:t>
      </w:r>
      <w:proofErr w:type="spellStart"/>
      <w:r>
        <w:t>umm</w:t>
      </w:r>
      <w:proofErr w:type="spellEnd"/>
      <w:r>
        <w:t xml:space="preserve"> </w:t>
      </w:r>
      <w:proofErr w:type="spellStart"/>
      <w:r>
        <w:t>ubl</w:t>
      </w:r>
      <w:proofErr w:type="spellEnd"/>
      <w:r>
        <w:t xml:space="preserve"> nicht </w:t>
      </w:r>
      <w:proofErr w:type="spellStart"/>
      <w:r>
        <w:t>zuvergelten</w:t>
      </w:r>
      <w:proofErr w:type="spellEnd"/>
      <w:r>
        <w:t xml:space="preserve">. Das sechst lieb zuhaben deine </w:t>
      </w:r>
      <w:proofErr w:type="spellStart"/>
      <w:r>
        <w:t>feindt</w:t>
      </w:r>
      <w:proofErr w:type="spellEnd"/>
      <w:r>
        <w:t xml:space="preserve"> und </w:t>
      </w:r>
      <w:proofErr w:type="spellStart"/>
      <w:r>
        <w:t>wolthün</w:t>
      </w:r>
      <w:proofErr w:type="spellEnd"/>
      <w:r>
        <w:t xml:space="preserve"> deinen </w:t>
      </w:r>
      <w:proofErr w:type="spellStart"/>
      <w:r>
        <w:t>wid'er</w:t>
      </w:r>
      <w:proofErr w:type="spellEnd"/>
      <w:r>
        <w:t xml:space="preserve"> </w:t>
      </w:r>
      <w:proofErr w:type="spellStart"/>
      <w:r>
        <w:t>sachern</w:t>
      </w:r>
      <w:proofErr w:type="spellEnd"/>
      <w:r>
        <w:t xml:space="preserve">. </w:t>
      </w:r>
    </w:p>
    <w:p w14:paraId="5A0C5B57" w14:textId="77777777" w:rsidR="00E24477" w:rsidRDefault="00E24477" w:rsidP="00E24477">
      <w:pPr>
        <w:pStyle w:val="StandardWeb"/>
      </w:pPr>
      <w:r>
        <w:t xml:space="preserve">28. </w:t>
      </w:r>
      <w:proofErr w:type="spellStart"/>
      <w:r>
        <w:t>Welchs</w:t>
      </w:r>
      <w:proofErr w:type="spellEnd"/>
      <w:r>
        <w:t xml:space="preserve"> ist das aller </w:t>
      </w:r>
      <w:proofErr w:type="spellStart"/>
      <w:r>
        <w:t>grost</w:t>
      </w:r>
      <w:proofErr w:type="spellEnd"/>
      <w:r>
        <w:t xml:space="preserve"> </w:t>
      </w:r>
      <w:proofErr w:type="spellStart"/>
      <w:r>
        <w:t>gepot</w:t>
      </w:r>
      <w:proofErr w:type="spellEnd"/>
      <w:r>
        <w:t xml:space="preserve"> Christi?</w:t>
      </w:r>
      <w:r>
        <w:br/>
      </w:r>
      <w:r>
        <w:rPr>
          <w:rStyle w:val="Fett"/>
        </w:rPr>
        <w:t>A.</w:t>
      </w:r>
      <w:r>
        <w:t xml:space="preserve"> zu glauben in </w:t>
      </w:r>
      <w:proofErr w:type="spellStart"/>
      <w:r>
        <w:t>yn</w:t>
      </w:r>
      <w:proofErr w:type="spellEnd"/>
      <w:r>
        <w:t xml:space="preserve">. </w:t>
      </w:r>
    </w:p>
    <w:p w14:paraId="2718FDD6" w14:textId="77777777" w:rsidR="00E24477" w:rsidRDefault="00E24477" w:rsidP="00E24477">
      <w:pPr>
        <w:pStyle w:val="StandardWeb"/>
      </w:pPr>
      <w:r>
        <w:t xml:space="preserve">29. </w:t>
      </w:r>
      <w:proofErr w:type="spellStart"/>
      <w:r>
        <w:t>Bewer</w:t>
      </w:r>
      <w:proofErr w:type="spellEnd"/>
      <w:r>
        <w:t xml:space="preserve"> </w:t>
      </w:r>
      <w:proofErr w:type="spellStart"/>
      <w:r>
        <w:t>dz</w:t>
      </w:r>
      <w:proofErr w:type="spellEnd"/>
      <w:r>
        <w:t>?</w:t>
      </w:r>
      <w:r>
        <w:br/>
      </w:r>
      <w:r>
        <w:rPr>
          <w:rStyle w:val="Fett"/>
        </w:rPr>
        <w:t>A.</w:t>
      </w:r>
      <w:r>
        <w:t xml:space="preserve"> Christus spricht </w:t>
      </w:r>
      <w:proofErr w:type="spellStart"/>
      <w:r>
        <w:t>wertir</w:t>
      </w:r>
      <w:proofErr w:type="spellEnd"/>
      <w:r>
        <w:t xml:space="preserve"> </w:t>
      </w:r>
      <w:proofErr w:type="spellStart"/>
      <w:r>
        <w:t>nit</w:t>
      </w:r>
      <w:proofErr w:type="spellEnd"/>
      <w:r>
        <w:t xml:space="preserve"> essen den </w:t>
      </w:r>
      <w:proofErr w:type="spellStart"/>
      <w:r>
        <w:t>leichnam</w:t>
      </w:r>
      <w:proofErr w:type="spellEnd"/>
      <w:r>
        <w:t xml:space="preserve"> des </w:t>
      </w:r>
      <w:proofErr w:type="spellStart"/>
      <w:r>
        <w:t>suns</w:t>
      </w:r>
      <w:proofErr w:type="spellEnd"/>
      <w:r>
        <w:t xml:space="preserve"> des </w:t>
      </w:r>
      <w:proofErr w:type="spellStart"/>
      <w:r>
        <w:t>menschen</w:t>
      </w:r>
      <w:proofErr w:type="spellEnd"/>
      <w:r>
        <w:t xml:space="preserve"> und </w:t>
      </w:r>
      <w:proofErr w:type="spellStart"/>
      <w:r>
        <w:t>trincken</w:t>
      </w:r>
      <w:proofErr w:type="spellEnd"/>
      <w:r>
        <w:t xml:space="preserve"> sein </w:t>
      </w:r>
      <w:proofErr w:type="spellStart"/>
      <w:r>
        <w:t>blut</w:t>
      </w:r>
      <w:proofErr w:type="spellEnd"/>
      <w:r>
        <w:t xml:space="preserve">, </w:t>
      </w:r>
      <w:proofErr w:type="spellStart"/>
      <w:r>
        <w:t>ir</w:t>
      </w:r>
      <w:proofErr w:type="spellEnd"/>
      <w:r>
        <w:t xml:space="preserve"> werdet nicht haben das leben in euch, das ist, wert </w:t>
      </w:r>
      <w:proofErr w:type="spellStart"/>
      <w:r>
        <w:t>ir</w:t>
      </w:r>
      <w:proofErr w:type="spellEnd"/>
      <w:r>
        <w:t xml:space="preserve"> nicht </w:t>
      </w:r>
      <w:proofErr w:type="spellStart"/>
      <w:r>
        <w:t>gelauben</w:t>
      </w:r>
      <w:proofErr w:type="spellEnd"/>
      <w:r>
        <w:t xml:space="preserve"> in mich, so wert </w:t>
      </w:r>
      <w:proofErr w:type="spellStart"/>
      <w:r>
        <w:t>ir</w:t>
      </w:r>
      <w:proofErr w:type="spellEnd"/>
      <w:r>
        <w:t xml:space="preserve"> nicht haben das </w:t>
      </w:r>
      <w:proofErr w:type="spellStart"/>
      <w:r>
        <w:t>ewigk</w:t>
      </w:r>
      <w:proofErr w:type="spellEnd"/>
      <w:r>
        <w:t xml:space="preserve"> leben, </w:t>
      </w:r>
      <w:proofErr w:type="spellStart"/>
      <w:r>
        <w:t>dan</w:t>
      </w:r>
      <w:proofErr w:type="spellEnd"/>
      <w:r>
        <w:t xml:space="preserve"> wer in mich glaubt, der hat </w:t>
      </w:r>
      <w:proofErr w:type="spellStart"/>
      <w:r>
        <w:t>dz</w:t>
      </w:r>
      <w:proofErr w:type="spellEnd"/>
      <w:r>
        <w:t xml:space="preserve"> ewig </w:t>
      </w:r>
      <w:proofErr w:type="spellStart"/>
      <w:r>
        <w:t>lebn</w:t>
      </w:r>
      <w:proofErr w:type="spellEnd"/>
      <w:r>
        <w:t xml:space="preserve">. </w:t>
      </w:r>
    </w:p>
    <w:p w14:paraId="04CEBD6F" w14:textId="77777777" w:rsidR="00E24477" w:rsidRDefault="00E24477" w:rsidP="00E24477">
      <w:pPr>
        <w:pStyle w:val="StandardWeb"/>
      </w:pPr>
      <w:r>
        <w:t xml:space="preserve">30. Was hat er den die in liebhaben und seine </w:t>
      </w:r>
      <w:proofErr w:type="spellStart"/>
      <w:r>
        <w:t>wort</w:t>
      </w:r>
      <w:proofErr w:type="spellEnd"/>
      <w:r>
        <w:t xml:space="preserve"> </w:t>
      </w:r>
      <w:proofErr w:type="spellStart"/>
      <w:r>
        <w:t>behütten</w:t>
      </w:r>
      <w:proofErr w:type="spellEnd"/>
      <w:r>
        <w:t xml:space="preserve"> </w:t>
      </w:r>
      <w:proofErr w:type="spellStart"/>
      <w:r>
        <w:t>verheyssen</w:t>
      </w:r>
      <w:proofErr w:type="spellEnd"/>
      <w:r>
        <w:t>?</w:t>
      </w:r>
      <w:r>
        <w:br/>
      </w:r>
      <w:r>
        <w:rPr>
          <w:rStyle w:val="Fett"/>
        </w:rPr>
        <w:t>A.</w:t>
      </w:r>
      <w:r>
        <w:t xml:space="preserve"> Die </w:t>
      </w:r>
      <w:proofErr w:type="spellStart"/>
      <w:r>
        <w:t>seligkayt</w:t>
      </w:r>
      <w:proofErr w:type="spellEnd"/>
      <w:r>
        <w:t xml:space="preserve">. </w:t>
      </w:r>
    </w:p>
    <w:p w14:paraId="0A45F1C4" w14:textId="56771402" w:rsidR="00E24477" w:rsidRDefault="00E24477" w:rsidP="00E24477">
      <w:pPr>
        <w:pStyle w:val="StandardWeb"/>
      </w:pPr>
      <w:r>
        <w:t xml:space="preserve">31. In wie </w:t>
      </w:r>
      <w:proofErr w:type="spellStart"/>
      <w:r>
        <w:t>vil</w:t>
      </w:r>
      <w:proofErr w:type="spellEnd"/>
      <w:r>
        <w:t xml:space="preserve"> </w:t>
      </w:r>
      <w:proofErr w:type="spellStart"/>
      <w:r>
        <w:t>wortn</w:t>
      </w:r>
      <w:proofErr w:type="spellEnd"/>
      <w:r>
        <w:t xml:space="preserve"> </w:t>
      </w:r>
      <w:proofErr w:type="spellStart"/>
      <w:r>
        <w:t>wirt</w:t>
      </w:r>
      <w:proofErr w:type="spellEnd"/>
      <w:r>
        <w:t xml:space="preserve"> </w:t>
      </w:r>
      <w:proofErr w:type="spellStart"/>
      <w:r>
        <w:t>ausz</w:t>
      </w:r>
      <w:proofErr w:type="spellEnd"/>
      <w:r>
        <w:t xml:space="preserve"> gesprochen </w:t>
      </w:r>
      <w:proofErr w:type="spellStart"/>
      <w:r>
        <w:t>dy</w:t>
      </w:r>
      <w:proofErr w:type="spellEnd"/>
      <w:r>
        <w:t xml:space="preserve"> </w:t>
      </w:r>
      <w:proofErr w:type="spellStart"/>
      <w:r>
        <w:t>seligkayt</w:t>
      </w:r>
      <w:proofErr w:type="spellEnd"/>
      <w:r>
        <w:t>?</w:t>
      </w:r>
      <w:r>
        <w:br/>
      </w:r>
      <w:r>
        <w:rPr>
          <w:rStyle w:val="Fett"/>
        </w:rPr>
        <w:t>A.</w:t>
      </w:r>
      <w:r>
        <w:t xml:space="preserve"> in acht worten. Das erst selig sein die armen in </w:t>
      </w:r>
      <w:proofErr w:type="spellStart"/>
      <w:r>
        <w:t>dengeist</w:t>
      </w:r>
      <w:proofErr w:type="spellEnd"/>
      <w:r>
        <w:t xml:space="preserve"> wann </w:t>
      </w:r>
      <w:proofErr w:type="spellStart"/>
      <w:r>
        <w:t>ir</w:t>
      </w:r>
      <w:proofErr w:type="spellEnd"/>
      <w:r>
        <w:t xml:space="preserve"> ist das </w:t>
      </w:r>
      <w:proofErr w:type="spellStart"/>
      <w:r>
        <w:t>hymelreich</w:t>
      </w:r>
      <w:proofErr w:type="spellEnd"/>
      <w:r>
        <w:t xml:space="preserve">. Das ander selig sind die </w:t>
      </w:r>
      <w:proofErr w:type="spellStart"/>
      <w:r>
        <w:t>senfftmütigen</w:t>
      </w:r>
      <w:proofErr w:type="spellEnd"/>
      <w:r>
        <w:t xml:space="preserve">, wann </w:t>
      </w:r>
      <w:proofErr w:type="spellStart"/>
      <w:r>
        <w:t>sy</w:t>
      </w:r>
      <w:proofErr w:type="spellEnd"/>
      <w:r>
        <w:t xml:space="preserve"> </w:t>
      </w:r>
      <w:proofErr w:type="spellStart"/>
      <w:r>
        <w:t>werdn</w:t>
      </w:r>
      <w:proofErr w:type="spellEnd"/>
      <w:r>
        <w:t xml:space="preserve"> besitzen die erden. Das </w:t>
      </w:r>
      <w:proofErr w:type="spellStart"/>
      <w:r>
        <w:t>drit</w:t>
      </w:r>
      <w:proofErr w:type="spellEnd"/>
      <w:r>
        <w:t xml:space="preserve"> selig </w:t>
      </w:r>
      <w:proofErr w:type="spellStart"/>
      <w:r>
        <w:t>seind</w:t>
      </w:r>
      <w:proofErr w:type="spellEnd"/>
      <w:r>
        <w:t xml:space="preserve"> die die do </w:t>
      </w:r>
      <w:proofErr w:type="spellStart"/>
      <w:r>
        <w:t>waynen</w:t>
      </w:r>
      <w:proofErr w:type="spellEnd"/>
      <w:r>
        <w:t xml:space="preserve">, </w:t>
      </w:r>
      <w:proofErr w:type="spellStart"/>
      <w:r>
        <w:t>wan</w:t>
      </w:r>
      <w:proofErr w:type="spellEnd"/>
      <w:r>
        <w:t xml:space="preserve"> </w:t>
      </w:r>
      <w:proofErr w:type="spellStart"/>
      <w:r>
        <w:t>sy</w:t>
      </w:r>
      <w:proofErr w:type="spellEnd"/>
      <w:r>
        <w:t xml:space="preserve"> werden </w:t>
      </w:r>
      <w:proofErr w:type="spellStart"/>
      <w:r>
        <w:t>getröst</w:t>
      </w:r>
      <w:proofErr w:type="spellEnd"/>
      <w:r>
        <w:t xml:space="preserve">. Das </w:t>
      </w:r>
      <w:proofErr w:type="spellStart"/>
      <w:r>
        <w:t>vierde</w:t>
      </w:r>
      <w:proofErr w:type="spellEnd"/>
      <w:r>
        <w:t xml:space="preserve"> selig </w:t>
      </w:r>
      <w:proofErr w:type="spellStart"/>
      <w:r>
        <w:t>sindt</w:t>
      </w:r>
      <w:proofErr w:type="spellEnd"/>
      <w:r>
        <w:t xml:space="preserve"> die, die do hungern </w:t>
      </w:r>
      <w:proofErr w:type="spellStart"/>
      <w:r>
        <w:t>unnd</w:t>
      </w:r>
      <w:proofErr w:type="spellEnd"/>
      <w:r>
        <w:t xml:space="preserve"> dursten die </w:t>
      </w:r>
      <w:proofErr w:type="spellStart"/>
      <w:r>
        <w:t>gerechtigkayt</w:t>
      </w:r>
      <w:proofErr w:type="spellEnd"/>
      <w:r>
        <w:t xml:space="preserve"> </w:t>
      </w:r>
      <w:proofErr w:type="spellStart"/>
      <w:r>
        <w:t>wan</w:t>
      </w:r>
      <w:proofErr w:type="spellEnd"/>
      <w:r>
        <w:t xml:space="preserve"> sie werden </w:t>
      </w:r>
      <w:proofErr w:type="spellStart"/>
      <w:r>
        <w:t>gesettigt</w:t>
      </w:r>
      <w:proofErr w:type="spellEnd"/>
      <w:r>
        <w:t xml:space="preserve">. Das </w:t>
      </w:r>
      <w:proofErr w:type="spellStart"/>
      <w:r>
        <w:t>funfft</w:t>
      </w:r>
      <w:proofErr w:type="spellEnd"/>
      <w:r>
        <w:t xml:space="preserve"> selig </w:t>
      </w:r>
      <w:proofErr w:type="spellStart"/>
      <w:r>
        <w:t>seind</w:t>
      </w:r>
      <w:proofErr w:type="spellEnd"/>
      <w:r>
        <w:t xml:space="preserve"> die </w:t>
      </w:r>
      <w:proofErr w:type="spellStart"/>
      <w:r>
        <w:t>barmhertzigen</w:t>
      </w:r>
      <w:proofErr w:type="spellEnd"/>
      <w:r>
        <w:t xml:space="preserve">, wann sie werden </w:t>
      </w:r>
      <w:proofErr w:type="spellStart"/>
      <w:r>
        <w:t>barmhertzigkayt</w:t>
      </w:r>
      <w:proofErr w:type="spellEnd"/>
      <w:r>
        <w:t xml:space="preserve"> erlangen. Das </w:t>
      </w:r>
      <w:proofErr w:type="spellStart"/>
      <w:r>
        <w:t>Sachst</w:t>
      </w:r>
      <w:proofErr w:type="spellEnd"/>
      <w:r>
        <w:t xml:space="preserve"> selig </w:t>
      </w:r>
      <w:proofErr w:type="spellStart"/>
      <w:r>
        <w:t>sindt</w:t>
      </w:r>
      <w:proofErr w:type="spellEnd"/>
      <w:r>
        <w:t xml:space="preserve"> die </w:t>
      </w:r>
      <w:proofErr w:type="spellStart"/>
      <w:r>
        <w:t>raynes</w:t>
      </w:r>
      <w:proofErr w:type="spellEnd"/>
      <w:r>
        <w:t xml:space="preserve"> </w:t>
      </w:r>
      <w:proofErr w:type="spellStart"/>
      <w:r>
        <w:t>hertzen</w:t>
      </w:r>
      <w:proofErr w:type="spellEnd"/>
      <w:r>
        <w:t xml:space="preserve">, wann </w:t>
      </w:r>
      <w:proofErr w:type="spellStart"/>
      <w:r>
        <w:t>sy</w:t>
      </w:r>
      <w:proofErr w:type="spellEnd"/>
      <w:r>
        <w:t xml:space="preserve"> </w:t>
      </w:r>
      <w:proofErr w:type="spellStart"/>
      <w:r>
        <w:t>werdn</w:t>
      </w:r>
      <w:proofErr w:type="spellEnd"/>
      <w:r>
        <w:t xml:space="preserve"> </w:t>
      </w:r>
      <w:proofErr w:type="spellStart"/>
      <w:r>
        <w:t>got</w:t>
      </w:r>
      <w:proofErr w:type="spellEnd"/>
      <w:r>
        <w:t xml:space="preserve"> sehen Das </w:t>
      </w:r>
      <w:proofErr w:type="spellStart"/>
      <w:r>
        <w:t>sibend</w:t>
      </w:r>
      <w:proofErr w:type="spellEnd"/>
      <w:r>
        <w:t xml:space="preserve">, selig sind die </w:t>
      </w:r>
      <w:proofErr w:type="spellStart"/>
      <w:r>
        <w:t>fridsamen</w:t>
      </w:r>
      <w:proofErr w:type="spellEnd"/>
      <w:r>
        <w:t xml:space="preserve">, </w:t>
      </w:r>
      <w:proofErr w:type="spellStart"/>
      <w:r>
        <w:t>wan</w:t>
      </w:r>
      <w:proofErr w:type="spellEnd"/>
      <w:r>
        <w:t xml:space="preserve"> </w:t>
      </w:r>
      <w:proofErr w:type="spellStart"/>
      <w:r>
        <w:t>sy</w:t>
      </w:r>
      <w:proofErr w:type="spellEnd"/>
      <w:r>
        <w:t xml:space="preserve"> werden die </w:t>
      </w:r>
      <w:proofErr w:type="spellStart"/>
      <w:r>
        <w:t>sün</w:t>
      </w:r>
      <w:proofErr w:type="spellEnd"/>
      <w:r>
        <w:t xml:space="preserve"> </w:t>
      </w:r>
      <w:proofErr w:type="spellStart"/>
      <w:r>
        <w:t>gottes</w:t>
      </w:r>
      <w:proofErr w:type="spellEnd"/>
      <w:r>
        <w:t xml:space="preserve"> </w:t>
      </w:r>
      <w:proofErr w:type="spellStart"/>
      <w:r>
        <w:t>genand</w:t>
      </w:r>
      <w:proofErr w:type="spellEnd"/>
      <w:r>
        <w:t xml:space="preserve">. Das acht selig sind die, die do </w:t>
      </w:r>
      <w:proofErr w:type="spellStart"/>
      <w:r>
        <w:t>widerwertigkayt</w:t>
      </w:r>
      <w:proofErr w:type="spellEnd"/>
      <w:r>
        <w:t xml:space="preserve"> leiden </w:t>
      </w:r>
      <w:proofErr w:type="spellStart"/>
      <w:r>
        <w:t>umb</w:t>
      </w:r>
      <w:proofErr w:type="spellEnd"/>
      <w:r>
        <w:t xml:space="preserve"> die </w:t>
      </w:r>
      <w:proofErr w:type="spellStart"/>
      <w:r>
        <w:t>gerecchtigkayt</w:t>
      </w:r>
      <w:proofErr w:type="spellEnd"/>
      <w:r>
        <w:t xml:space="preserve">, </w:t>
      </w:r>
      <w:proofErr w:type="spellStart"/>
      <w:r>
        <w:t>wan</w:t>
      </w:r>
      <w:proofErr w:type="spellEnd"/>
      <w:r>
        <w:t xml:space="preserve"> </w:t>
      </w:r>
      <w:proofErr w:type="spellStart"/>
      <w:r>
        <w:t>ir</w:t>
      </w:r>
      <w:proofErr w:type="spellEnd"/>
      <w:r>
        <w:t xml:space="preserve"> ist das </w:t>
      </w:r>
      <w:proofErr w:type="spellStart"/>
      <w:r>
        <w:t>hymelreich</w:t>
      </w:r>
      <w:proofErr w:type="spellEnd"/>
      <w:r>
        <w:t xml:space="preserve">. </w:t>
      </w:r>
      <w:proofErr w:type="spellStart"/>
      <w:r>
        <w:t>Ir</w:t>
      </w:r>
      <w:proofErr w:type="spellEnd"/>
      <w:r>
        <w:t xml:space="preserve"> </w:t>
      </w:r>
      <w:proofErr w:type="spellStart"/>
      <w:r>
        <w:t>seyt</w:t>
      </w:r>
      <w:proofErr w:type="spellEnd"/>
      <w:r>
        <w:t xml:space="preserve"> selig so euch </w:t>
      </w:r>
      <w:proofErr w:type="spellStart"/>
      <w:r>
        <w:t>dy</w:t>
      </w:r>
      <w:proofErr w:type="spellEnd"/>
      <w:r>
        <w:t xml:space="preserve"> </w:t>
      </w:r>
      <w:proofErr w:type="spellStart"/>
      <w:r>
        <w:t>leut</w:t>
      </w:r>
      <w:proofErr w:type="spellEnd"/>
      <w:r>
        <w:t xml:space="preserve"> </w:t>
      </w:r>
      <w:proofErr w:type="spellStart"/>
      <w:r>
        <w:t>flüchen</w:t>
      </w:r>
      <w:proofErr w:type="spellEnd"/>
      <w:r>
        <w:t xml:space="preserve"> und so </w:t>
      </w:r>
      <w:proofErr w:type="spellStart"/>
      <w:r>
        <w:t>sy</w:t>
      </w:r>
      <w:proofErr w:type="spellEnd"/>
      <w:r>
        <w:t xml:space="preserve"> sich euch widern</w:t>
      </w:r>
      <w:r>
        <w:rPr>
          <w:rStyle w:val="Endnotenzeichen"/>
        </w:rPr>
        <w:endnoteReference w:id="7"/>
      </w:r>
      <w:r>
        <w:t xml:space="preserve"> und als </w:t>
      </w:r>
      <w:proofErr w:type="spellStart"/>
      <w:r>
        <w:t>ubl</w:t>
      </w:r>
      <w:proofErr w:type="spellEnd"/>
      <w:r>
        <w:t xml:space="preserve"> </w:t>
      </w:r>
      <w:proofErr w:type="spellStart"/>
      <w:r>
        <w:t>wid</w:t>
      </w:r>
      <w:proofErr w:type="spellEnd"/>
      <w:r>
        <w:t xml:space="preserve">' euch sagen liegend </w:t>
      </w:r>
      <w:proofErr w:type="spellStart"/>
      <w:r>
        <w:t>umb</w:t>
      </w:r>
      <w:proofErr w:type="spellEnd"/>
      <w:r>
        <w:t xml:space="preserve"> mich, </w:t>
      </w:r>
      <w:proofErr w:type="spellStart"/>
      <w:r>
        <w:t>darumb</w:t>
      </w:r>
      <w:proofErr w:type="spellEnd"/>
      <w:r>
        <w:t xml:space="preserve"> </w:t>
      </w:r>
      <w:proofErr w:type="spellStart"/>
      <w:r>
        <w:t>freyet</w:t>
      </w:r>
      <w:proofErr w:type="spellEnd"/>
      <w:r>
        <w:t xml:space="preserve"> euch und </w:t>
      </w:r>
      <w:proofErr w:type="spellStart"/>
      <w:r>
        <w:t>frolockt</w:t>
      </w:r>
      <w:proofErr w:type="spellEnd"/>
      <w:r>
        <w:t xml:space="preserve">, </w:t>
      </w:r>
      <w:proofErr w:type="spellStart"/>
      <w:r>
        <w:t>wan</w:t>
      </w:r>
      <w:proofErr w:type="spellEnd"/>
      <w:r>
        <w:t xml:space="preserve"> </w:t>
      </w:r>
      <w:proofErr w:type="spellStart"/>
      <w:r>
        <w:t>ewer</w:t>
      </w:r>
      <w:proofErr w:type="spellEnd"/>
      <w:r>
        <w:t xml:space="preserve"> </w:t>
      </w:r>
      <w:proofErr w:type="spellStart"/>
      <w:r>
        <w:t>lon</w:t>
      </w:r>
      <w:proofErr w:type="spellEnd"/>
      <w:r>
        <w:t xml:space="preserve"> ist </w:t>
      </w:r>
      <w:proofErr w:type="spellStart"/>
      <w:r>
        <w:t>grosz</w:t>
      </w:r>
      <w:proofErr w:type="spellEnd"/>
      <w:r>
        <w:t xml:space="preserve"> in den </w:t>
      </w:r>
      <w:proofErr w:type="spellStart"/>
      <w:r>
        <w:t>himeln</w:t>
      </w:r>
      <w:proofErr w:type="spellEnd"/>
      <w:r>
        <w:t xml:space="preserve">. </w:t>
      </w:r>
    </w:p>
    <w:p w14:paraId="3858A6A6" w14:textId="77777777" w:rsidR="00E24477" w:rsidRDefault="00E24477" w:rsidP="00E24477">
      <w:pPr>
        <w:pStyle w:val="StandardWeb"/>
      </w:pPr>
      <w:r>
        <w:t>32. Was ist das ewig leben?</w:t>
      </w:r>
      <w:r>
        <w:br/>
      </w:r>
      <w:r>
        <w:rPr>
          <w:rStyle w:val="Fett"/>
        </w:rPr>
        <w:t>A.</w:t>
      </w:r>
      <w:r>
        <w:t xml:space="preserve"> Es ist ein </w:t>
      </w:r>
      <w:proofErr w:type="spellStart"/>
      <w:r>
        <w:t>erkantnusz</w:t>
      </w:r>
      <w:proofErr w:type="spellEnd"/>
      <w:r>
        <w:t xml:space="preserve"> des waren </w:t>
      </w:r>
      <w:proofErr w:type="spellStart"/>
      <w:r>
        <w:t>gotz</w:t>
      </w:r>
      <w:proofErr w:type="spellEnd"/>
      <w:r>
        <w:t xml:space="preserve">, </w:t>
      </w:r>
      <w:proofErr w:type="spellStart"/>
      <w:r>
        <w:t>unnd</w:t>
      </w:r>
      <w:proofErr w:type="spellEnd"/>
      <w:r>
        <w:t xml:space="preserve"> ein </w:t>
      </w:r>
      <w:proofErr w:type="spellStart"/>
      <w:r>
        <w:t>genieszung</w:t>
      </w:r>
      <w:proofErr w:type="spellEnd"/>
      <w:r>
        <w:t xml:space="preserve"> seiner, und den er hat </w:t>
      </w:r>
      <w:proofErr w:type="spellStart"/>
      <w:r>
        <w:t>gesant</w:t>
      </w:r>
      <w:proofErr w:type="spellEnd"/>
      <w:r>
        <w:t xml:space="preserve"> </w:t>
      </w:r>
      <w:proofErr w:type="spellStart"/>
      <w:r>
        <w:t>Jhesum</w:t>
      </w:r>
      <w:proofErr w:type="spellEnd"/>
      <w:r>
        <w:t xml:space="preserve"> Christum. </w:t>
      </w:r>
    </w:p>
    <w:p w14:paraId="3BFDFBDB" w14:textId="77777777" w:rsidR="00E24477" w:rsidRDefault="00E24477" w:rsidP="00E24477">
      <w:pPr>
        <w:pStyle w:val="StandardWeb"/>
      </w:pPr>
      <w:r>
        <w:t xml:space="preserve">33. Wie </w:t>
      </w:r>
      <w:proofErr w:type="spellStart"/>
      <w:r>
        <w:t>viellerlay</w:t>
      </w:r>
      <w:proofErr w:type="spellEnd"/>
      <w:r>
        <w:t xml:space="preserve"> ist das ewig leben?</w:t>
      </w:r>
      <w:r>
        <w:br/>
      </w:r>
      <w:r>
        <w:rPr>
          <w:rStyle w:val="Fett"/>
        </w:rPr>
        <w:t>A.</w:t>
      </w:r>
      <w:r>
        <w:t xml:space="preserve"> </w:t>
      </w:r>
      <w:proofErr w:type="spellStart"/>
      <w:r>
        <w:t>tzwazerlay</w:t>
      </w:r>
      <w:proofErr w:type="spellEnd"/>
      <w:r>
        <w:t xml:space="preserve"> eins ist </w:t>
      </w:r>
      <w:proofErr w:type="spellStart"/>
      <w:r>
        <w:t>hye</w:t>
      </w:r>
      <w:proofErr w:type="spellEnd"/>
      <w:r>
        <w:t xml:space="preserve"> in der </w:t>
      </w:r>
      <w:proofErr w:type="spellStart"/>
      <w:r>
        <w:t>gnaden</w:t>
      </w:r>
      <w:proofErr w:type="spellEnd"/>
      <w:r>
        <w:t xml:space="preserve"> und in der </w:t>
      </w:r>
      <w:proofErr w:type="spellStart"/>
      <w:r>
        <w:t>taylhafftigkayt</w:t>
      </w:r>
      <w:proofErr w:type="spellEnd"/>
      <w:r>
        <w:t xml:space="preserve"> des </w:t>
      </w:r>
      <w:proofErr w:type="spellStart"/>
      <w:r>
        <w:t>herrn</w:t>
      </w:r>
      <w:proofErr w:type="spellEnd"/>
      <w:r>
        <w:t xml:space="preserve"> </w:t>
      </w:r>
      <w:proofErr w:type="spellStart"/>
      <w:r>
        <w:t>Jhesu</w:t>
      </w:r>
      <w:proofErr w:type="spellEnd"/>
      <w:r>
        <w:t xml:space="preserve"> Christi, </w:t>
      </w:r>
      <w:proofErr w:type="spellStart"/>
      <w:r>
        <w:t>welchs</w:t>
      </w:r>
      <w:proofErr w:type="spellEnd"/>
      <w:r>
        <w:t xml:space="preserve"> die </w:t>
      </w:r>
      <w:proofErr w:type="spellStart"/>
      <w:r>
        <w:t>glaubigen</w:t>
      </w:r>
      <w:proofErr w:type="spellEnd"/>
      <w:r>
        <w:t xml:space="preserve"> erlangen im </w:t>
      </w:r>
      <w:proofErr w:type="spellStart"/>
      <w:r>
        <w:t>geyst</w:t>
      </w:r>
      <w:proofErr w:type="spellEnd"/>
      <w:r>
        <w:t xml:space="preserve"> durch den glauben. Das ander leben ist in der ewigen </w:t>
      </w:r>
      <w:proofErr w:type="spellStart"/>
      <w:r>
        <w:t>glorien</w:t>
      </w:r>
      <w:proofErr w:type="spellEnd"/>
      <w:r>
        <w:t xml:space="preserve">, von dem Ersten spricht der her </w:t>
      </w:r>
      <w:proofErr w:type="spellStart"/>
      <w:r>
        <w:t>Jhesus</w:t>
      </w:r>
      <w:proofErr w:type="spellEnd"/>
      <w:r>
        <w:t xml:space="preserve">, </w:t>
      </w:r>
      <w:proofErr w:type="spellStart"/>
      <w:r>
        <w:t>ditz</w:t>
      </w:r>
      <w:proofErr w:type="spellEnd"/>
      <w:r>
        <w:t xml:space="preserve"> ist das ewig leben das </w:t>
      </w:r>
      <w:proofErr w:type="spellStart"/>
      <w:r>
        <w:t>sy</w:t>
      </w:r>
      <w:proofErr w:type="spellEnd"/>
      <w:r>
        <w:t xml:space="preserve"> dich </w:t>
      </w:r>
      <w:proofErr w:type="spellStart"/>
      <w:r>
        <w:t>erkentten</w:t>
      </w:r>
      <w:proofErr w:type="spellEnd"/>
      <w:r>
        <w:t xml:space="preserve"> </w:t>
      </w:r>
      <w:proofErr w:type="spellStart"/>
      <w:r>
        <w:t>eynen</w:t>
      </w:r>
      <w:proofErr w:type="spellEnd"/>
      <w:r>
        <w:t xml:space="preserve"> waren </w:t>
      </w:r>
      <w:proofErr w:type="spellStart"/>
      <w:r>
        <w:t>got</w:t>
      </w:r>
      <w:proofErr w:type="spellEnd"/>
      <w:r>
        <w:t xml:space="preserve">, und </w:t>
      </w:r>
      <w:proofErr w:type="spellStart"/>
      <w:r>
        <w:t>Jhesum</w:t>
      </w:r>
      <w:proofErr w:type="spellEnd"/>
      <w:r>
        <w:t xml:space="preserve"> Christum den du hast gesandt. </w:t>
      </w:r>
    </w:p>
    <w:p w14:paraId="19B3DA53" w14:textId="77777777" w:rsidR="00E24477" w:rsidRDefault="00E24477" w:rsidP="00E24477">
      <w:pPr>
        <w:pStyle w:val="StandardWeb"/>
      </w:pPr>
      <w:r>
        <w:t xml:space="preserve">34. War durch soll der </w:t>
      </w:r>
      <w:proofErr w:type="spellStart"/>
      <w:r>
        <w:t>mensch</w:t>
      </w:r>
      <w:proofErr w:type="spellEnd"/>
      <w:r>
        <w:t xml:space="preserve"> erlangen </w:t>
      </w:r>
      <w:proofErr w:type="spellStart"/>
      <w:r>
        <w:t>disze</w:t>
      </w:r>
      <w:proofErr w:type="spellEnd"/>
      <w:r>
        <w:t xml:space="preserve"> </w:t>
      </w:r>
      <w:proofErr w:type="spellStart"/>
      <w:r>
        <w:t>warhayt</w:t>
      </w:r>
      <w:proofErr w:type="spellEnd"/>
      <w:r>
        <w:t>?</w:t>
      </w:r>
      <w:r>
        <w:br/>
      </w:r>
      <w:r>
        <w:rPr>
          <w:rStyle w:val="Fett"/>
        </w:rPr>
        <w:t>A.</w:t>
      </w:r>
      <w:r>
        <w:t xml:space="preserve"> durch den glauben durch die lieb, </w:t>
      </w:r>
      <w:proofErr w:type="spellStart"/>
      <w:r>
        <w:t>unnd</w:t>
      </w:r>
      <w:proofErr w:type="spellEnd"/>
      <w:r>
        <w:t xml:space="preserve"> </w:t>
      </w:r>
      <w:proofErr w:type="spellStart"/>
      <w:r>
        <w:t>hoffnung</w:t>
      </w:r>
      <w:proofErr w:type="spellEnd"/>
      <w:r>
        <w:t xml:space="preserve"> vom </w:t>
      </w:r>
      <w:proofErr w:type="spellStart"/>
      <w:r>
        <w:t>heyligen</w:t>
      </w:r>
      <w:proofErr w:type="spellEnd"/>
      <w:r>
        <w:t xml:space="preserve"> </w:t>
      </w:r>
      <w:proofErr w:type="spellStart"/>
      <w:r>
        <w:t>geyst</w:t>
      </w:r>
      <w:proofErr w:type="spellEnd"/>
      <w:r>
        <w:t xml:space="preserve"> gegeben. </w:t>
      </w:r>
    </w:p>
    <w:p w14:paraId="23CB6CDC" w14:textId="77777777" w:rsidR="00E24477" w:rsidRDefault="00E24477" w:rsidP="00E24477">
      <w:pPr>
        <w:pStyle w:val="StandardWeb"/>
      </w:pPr>
      <w:r>
        <w:t xml:space="preserve">35. </w:t>
      </w:r>
      <w:proofErr w:type="spellStart"/>
      <w:r>
        <w:t>Glaubstu</w:t>
      </w:r>
      <w:proofErr w:type="spellEnd"/>
      <w:r>
        <w:t xml:space="preserve"> in den </w:t>
      </w:r>
      <w:proofErr w:type="spellStart"/>
      <w:r>
        <w:t>heyligen</w:t>
      </w:r>
      <w:proofErr w:type="spellEnd"/>
      <w:r>
        <w:t xml:space="preserve"> </w:t>
      </w:r>
      <w:proofErr w:type="spellStart"/>
      <w:r>
        <w:t>geyst</w:t>
      </w:r>
      <w:proofErr w:type="spellEnd"/>
      <w:r>
        <w:t>?</w:t>
      </w:r>
      <w:r>
        <w:br/>
      </w:r>
      <w:r>
        <w:rPr>
          <w:rStyle w:val="Fett"/>
        </w:rPr>
        <w:t>A.</w:t>
      </w:r>
      <w:r>
        <w:t xml:space="preserve"> Ja ich </w:t>
      </w:r>
      <w:proofErr w:type="spellStart"/>
      <w:r>
        <w:t>glawb</w:t>
      </w:r>
      <w:proofErr w:type="spellEnd"/>
      <w:r>
        <w:t xml:space="preserve">. </w:t>
      </w:r>
    </w:p>
    <w:p w14:paraId="4E1BEB12" w14:textId="77777777" w:rsidR="00E24477" w:rsidRDefault="00E24477" w:rsidP="00E24477">
      <w:pPr>
        <w:pStyle w:val="StandardWeb"/>
      </w:pPr>
      <w:r>
        <w:t>36. Was ist d' heilig geist?</w:t>
      </w:r>
      <w:r>
        <w:br/>
      </w:r>
      <w:r>
        <w:rPr>
          <w:rStyle w:val="Fett"/>
        </w:rPr>
        <w:t>A.</w:t>
      </w:r>
      <w:r>
        <w:t xml:space="preserve"> es ist </w:t>
      </w:r>
      <w:proofErr w:type="spellStart"/>
      <w:r>
        <w:t>got</w:t>
      </w:r>
      <w:proofErr w:type="spellEnd"/>
      <w:r>
        <w:t xml:space="preserve"> der her </w:t>
      </w:r>
      <w:proofErr w:type="spellStart"/>
      <w:r>
        <w:t>ausz</w:t>
      </w:r>
      <w:proofErr w:type="spellEnd"/>
      <w:r>
        <w:t xml:space="preserve"> </w:t>
      </w:r>
      <w:proofErr w:type="spellStart"/>
      <w:r>
        <w:t>geszent</w:t>
      </w:r>
      <w:proofErr w:type="spellEnd"/>
      <w:r>
        <w:t xml:space="preserve"> von dem </w:t>
      </w:r>
      <w:proofErr w:type="spellStart"/>
      <w:r>
        <w:t>vatter</w:t>
      </w:r>
      <w:proofErr w:type="spellEnd"/>
      <w:r>
        <w:t xml:space="preserve"> und von dem </w:t>
      </w:r>
      <w:proofErr w:type="spellStart"/>
      <w:r>
        <w:t>sun</w:t>
      </w:r>
      <w:proofErr w:type="spellEnd"/>
      <w:r>
        <w:t xml:space="preserve">. </w:t>
      </w:r>
    </w:p>
    <w:p w14:paraId="2015DF64" w14:textId="77777777" w:rsidR="00E24477" w:rsidRDefault="00E24477" w:rsidP="00E24477">
      <w:pPr>
        <w:pStyle w:val="StandardWeb"/>
      </w:pPr>
      <w:r>
        <w:t xml:space="preserve">37. was ist </w:t>
      </w:r>
      <w:proofErr w:type="spellStart"/>
      <w:r>
        <w:t>gott</w:t>
      </w:r>
      <w:proofErr w:type="spellEnd"/>
      <w:r>
        <w:t xml:space="preserve"> der </w:t>
      </w:r>
      <w:proofErr w:type="spellStart"/>
      <w:r>
        <w:t>vatter</w:t>
      </w:r>
      <w:proofErr w:type="spellEnd"/>
      <w:r>
        <w:t>?</w:t>
      </w:r>
      <w:r>
        <w:br/>
      </w:r>
      <w:r>
        <w:rPr>
          <w:rStyle w:val="Fett"/>
        </w:rPr>
        <w:t>A.</w:t>
      </w:r>
      <w:r>
        <w:t xml:space="preserve"> es ist </w:t>
      </w:r>
      <w:proofErr w:type="spellStart"/>
      <w:r>
        <w:t>got</w:t>
      </w:r>
      <w:proofErr w:type="spellEnd"/>
      <w:r>
        <w:t xml:space="preserve"> der her habende </w:t>
      </w:r>
      <w:proofErr w:type="spellStart"/>
      <w:r>
        <w:t>aynen</w:t>
      </w:r>
      <w:proofErr w:type="spellEnd"/>
      <w:r>
        <w:t xml:space="preserve"> </w:t>
      </w:r>
      <w:proofErr w:type="spellStart"/>
      <w:r>
        <w:t>sun</w:t>
      </w:r>
      <w:proofErr w:type="spellEnd"/>
      <w:r>
        <w:t xml:space="preserve"> </w:t>
      </w:r>
      <w:proofErr w:type="spellStart"/>
      <w:r>
        <w:t>jm</w:t>
      </w:r>
      <w:proofErr w:type="spellEnd"/>
      <w:r>
        <w:t xml:space="preserve"> </w:t>
      </w:r>
      <w:proofErr w:type="spellStart"/>
      <w:r>
        <w:t>geleich</w:t>
      </w:r>
      <w:proofErr w:type="spellEnd"/>
      <w:r>
        <w:t xml:space="preserve"> in der </w:t>
      </w:r>
      <w:proofErr w:type="spellStart"/>
      <w:r>
        <w:t>gottheyt</w:t>
      </w:r>
      <w:proofErr w:type="spellEnd"/>
      <w:r>
        <w:t xml:space="preserve">. </w:t>
      </w:r>
    </w:p>
    <w:p w14:paraId="0227CE9B" w14:textId="77777777" w:rsidR="00E24477" w:rsidRDefault="00E24477" w:rsidP="00E24477">
      <w:pPr>
        <w:pStyle w:val="StandardWeb"/>
      </w:pPr>
      <w:r>
        <w:t xml:space="preserve">38. </w:t>
      </w:r>
      <w:proofErr w:type="spellStart"/>
      <w:r>
        <w:t>Wasz</w:t>
      </w:r>
      <w:proofErr w:type="spellEnd"/>
      <w:r>
        <w:t xml:space="preserve"> ist der </w:t>
      </w:r>
      <w:proofErr w:type="spellStart"/>
      <w:r>
        <w:t>sun</w:t>
      </w:r>
      <w:proofErr w:type="spellEnd"/>
      <w:r>
        <w:t>?</w:t>
      </w:r>
      <w:r>
        <w:br/>
      </w:r>
      <w:r>
        <w:rPr>
          <w:rStyle w:val="Fett"/>
        </w:rPr>
        <w:t>A.</w:t>
      </w:r>
      <w:r>
        <w:t xml:space="preserve"> es ist </w:t>
      </w:r>
      <w:proofErr w:type="spellStart"/>
      <w:r>
        <w:t>got</w:t>
      </w:r>
      <w:proofErr w:type="spellEnd"/>
      <w:r>
        <w:t xml:space="preserve"> der her habend </w:t>
      </w:r>
      <w:proofErr w:type="spellStart"/>
      <w:r>
        <w:t>aynen</w:t>
      </w:r>
      <w:proofErr w:type="spellEnd"/>
      <w:r>
        <w:t xml:space="preserve"> ewigen </w:t>
      </w:r>
      <w:proofErr w:type="spellStart"/>
      <w:r>
        <w:t>vatter</w:t>
      </w:r>
      <w:proofErr w:type="spellEnd"/>
      <w:r>
        <w:t xml:space="preserve">. </w:t>
      </w:r>
    </w:p>
    <w:p w14:paraId="4C2DCA87" w14:textId="77777777" w:rsidR="00E24477" w:rsidRDefault="00E24477" w:rsidP="00E24477">
      <w:pPr>
        <w:pStyle w:val="StandardWeb"/>
      </w:pPr>
      <w:r>
        <w:t xml:space="preserve">39. So </w:t>
      </w:r>
      <w:proofErr w:type="spellStart"/>
      <w:r>
        <w:t>mustu</w:t>
      </w:r>
      <w:proofErr w:type="spellEnd"/>
      <w:r>
        <w:t xml:space="preserve"> drey </w:t>
      </w:r>
      <w:proofErr w:type="spellStart"/>
      <w:r>
        <w:t>götter</w:t>
      </w:r>
      <w:proofErr w:type="spellEnd"/>
      <w:r>
        <w:t xml:space="preserve"> haben.</w:t>
      </w:r>
      <w:r>
        <w:br/>
      </w:r>
      <w:r>
        <w:rPr>
          <w:rStyle w:val="Fett"/>
        </w:rPr>
        <w:t>A.</w:t>
      </w:r>
      <w:r>
        <w:t xml:space="preserve"> Ich hab </w:t>
      </w:r>
      <w:proofErr w:type="spellStart"/>
      <w:r>
        <w:t>ir</w:t>
      </w:r>
      <w:proofErr w:type="spellEnd"/>
      <w:r>
        <w:t xml:space="preserve"> </w:t>
      </w:r>
      <w:proofErr w:type="spellStart"/>
      <w:r>
        <w:t>nit</w:t>
      </w:r>
      <w:proofErr w:type="spellEnd"/>
      <w:r>
        <w:t xml:space="preserve"> drey. </w:t>
      </w:r>
    </w:p>
    <w:p w14:paraId="13BF7C0F" w14:textId="77777777" w:rsidR="00E24477" w:rsidRDefault="00E24477" w:rsidP="00E24477">
      <w:pPr>
        <w:pStyle w:val="StandardWeb"/>
      </w:pPr>
      <w:r>
        <w:t xml:space="preserve">40. hast </w:t>
      </w:r>
      <w:proofErr w:type="spellStart"/>
      <w:r>
        <w:t>ir</w:t>
      </w:r>
      <w:proofErr w:type="spellEnd"/>
      <w:r>
        <w:t xml:space="preserve"> doch drey </w:t>
      </w:r>
      <w:proofErr w:type="spellStart"/>
      <w:r>
        <w:t>genent</w:t>
      </w:r>
      <w:proofErr w:type="spellEnd"/>
      <w:r>
        <w:t>.</w:t>
      </w:r>
      <w:r>
        <w:br/>
      </w:r>
      <w:r>
        <w:rPr>
          <w:rStyle w:val="Fett"/>
        </w:rPr>
        <w:t>A.</w:t>
      </w:r>
      <w:r>
        <w:t xml:space="preserve"> </w:t>
      </w:r>
      <w:proofErr w:type="spellStart"/>
      <w:r>
        <w:t>dasselbig</w:t>
      </w:r>
      <w:proofErr w:type="spellEnd"/>
      <w:r>
        <w:t xml:space="preserve"> </w:t>
      </w:r>
      <w:proofErr w:type="spellStart"/>
      <w:r>
        <w:t>geschicht</w:t>
      </w:r>
      <w:proofErr w:type="spellEnd"/>
      <w:r>
        <w:t xml:space="preserve"> nach den </w:t>
      </w:r>
      <w:proofErr w:type="spellStart"/>
      <w:r>
        <w:t>perszonen</w:t>
      </w:r>
      <w:proofErr w:type="spellEnd"/>
      <w:r>
        <w:t xml:space="preserve"> Aber nach d' </w:t>
      </w:r>
      <w:proofErr w:type="spellStart"/>
      <w:r>
        <w:t>gottheit</w:t>
      </w:r>
      <w:proofErr w:type="spellEnd"/>
      <w:r>
        <w:t xml:space="preserve">, glaub ich </w:t>
      </w:r>
      <w:proofErr w:type="spellStart"/>
      <w:r>
        <w:t>einnen</w:t>
      </w:r>
      <w:proofErr w:type="spellEnd"/>
      <w:r>
        <w:t xml:space="preserve"> </w:t>
      </w:r>
      <w:proofErr w:type="spellStart"/>
      <w:r>
        <w:t>got</w:t>
      </w:r>
      <w:proofErr w:type="spellEnd"/>
      <w:r>
        <w:t xml:space="preserve"> zu sein, der do ist </w:t>
      </w:r>
      <w:proofErr w:type="spellStart"/>
      <w:r>
        <w:t>wirdig</w:t>
      </w:r>
      <w:proofErr w:type="spellEnd"/>
      <w:r>
        <w:t xml:space="preserve"> des </w:t>
      </w:r>
      <w:proofErr w:type="spellStart"/>
      <w:r>
        <w:t>lobs</w:t>
      </w:r>
      <w:proofErr w:type="spellEnd"/>
      <w:r>
        <w:t xml:space="preserve"> und d' aller höchsten </w:t>
      </w:r>
      <w:proofErr w:type="spellStart"/>
      <w:r>
        <w:t>eren</w:t>
      </w:r>
      <w:proofErr w:type="spellEnd"/>
      <w:r>
        <w:t xml:space="preserve">. </w:t>
      </w:r>
    </w:p>
    <w:p w14:paraId="3406FBDB" w14:textId="77777777" w:rsidR="00E24477" w:rsidRDefault="00E24477" w:rsidP="00E24477">
      <w:pPr>
        <w:pStyle w:val="StandardWeb"/>
      </w:pPr>
      <w:r>
        <w:t>41. wie ehrest du in?</w:t>
      </w:r>
      <w:r>
        <w:br/>
      </w:r>
      <w:r>
        <w:rPr>
          <w:rStyle w:val="Fett"/>
        </w:rPr>
        <w:t>A.</w:t>
      </w:r>
      <w:r>
        <w:t xml:space="preserve"> Mit dem </w:t>
      </w:r>
      <w:proofErr w:type="spellStart"/>
      <w:r>
        <w:t>hertzen</w:t>
      </w:r>
      <w:proofErr w:type="spellEnd"/>
      <w:r>
        <w:t xml:space="preserve"> </w:t>
      </w:r>
      <w:proofErr w:type="spellStart"/>
      <w:r>
        <w:t>Mitt</w:t>
      </w:r>
      <w:proofErr w:type="spellEnd"/>
      <w:r>
        <w:t xml:space="preserve"> dem munde und mit den </w:t>
      </w:r>
      <w:proofErr w:type="spellStart"/>
      <w:r>
        <w:t>wercken</w:t>
      </w:r>
      <w:proofErr w:type="spellEnd"/>
      <w:r>
        <w:t xml:space="preserve">. </w:t>
      </w:r>
    </w:p>
    <w:p w14:paraId="0AF8C113" w14:textId="77777777" w:rsidR="00E24477" w:rsidRDefault="00E24477" w:rsidP="00E24477">
      <w:pPr>
        <w:pStyle w:val="StandardWeb"/>
      </w:pPr>
      <w:r>
        <w:t xml:space="preserve">42. Wie mit dem </w:t>
      </w:r>
      <w:proofErr w:type="spellStart"/>
      <w:r>
        <w:t>hertzen</w:t>
      </w:r>
      <w:proofErr w:type="spellEnd"/>
      <w:r>
        <w:t>?</w:t>
      </w:r>
      <w:r>
        <w:br/>
      </w:r>
      <w:r>
        <w:rPr>
          <w:rStyle w:val="Fett"/>
        </w:rPr>
        <w:t>A.</w:t>
      </w:r>
      <w:r>
        <w:t xml:space="preserve"> mit dem </w:t>
      </w:r>
      <w:proofErr w:type="spellStart"/>
      <w:r>
        <w:t>glawben</w:t>
      </w:r>
      <w:proofErr w:type="spellEnd"/>
      <w:r>
        <w:t xml:space="preserve">, mit der lieb und </w:t>
      </w:r>
      <w:proofErr w:type="spellStart"/>
      <w:r>
        <w:t>hoffnung</w:t>
      </w:r>
      <w:proofErr w:type="spellEnd"/>
      <w:r>
        <w:t xml:space="preserve">, und mit </w:t>
      </w:r>
      <w:proofErr w:type="spellStart"/>
      <w:r>
        <w:t>gueten</w:t>
      </w:r>
      <w:proofErr w:type="spellEnd"/>
      <w:r>
        <w:t xml:space="preserve"> </w:t>
      </w:r>
      <w:proofErr w:type="spellStart"/>
      <w:r>
        <w:t>begirden</w:t>
      </w:r>
      <w:proofErr w:type="spellEnd"/>
      <w:r>
        <w:t xml:space="preserve">. </w:t>
      </w:r>
    </w:p>
    <w:p w14:paraId="0413B871" w14:textId="77777777" w:rsidR="00E24477" w:rsidRDefault="00E24477" w:rsidP="00E24477">
      <w:pPr>
        <w:pStyle w:val="StandardWeb"/>
      </w:pPr>
      <w:r>
        <w:t xml:space="preserve">43. wie mit dem </w:t>
      </w:r>
      <w:proofErr w:type="spellStart"/>
      <w:r>
        <w:t>mund</w:t>
      </w:r>
      <w:proofErr w:type="spellEnd"/>
      <w:r>
        <w:t>?</w:t>
      </w:r>
      <w:r>
        <w:br/>
      </w:r>
      <w:r>
        <w:rPr>
          <w:rStyle w:val="Fett"/>
        </w:rPr>
        <w:t>A.</w:t>
      </w:r>
      <w:r>
        <w:t xml:space="preserve"> mit d' </w:t>
      </w:r>
      <w:proofErr w:type="spellStart"/>
      <w:r>
        <w:t>bekenunge</w:t>
      </w:r>
      <w:proofErr w:type="spellEnd"/>
      <w:r>
        <w:t xml:space="preserve">, und </w:t>
      </w:r>
      <w:proofErr w:type="spellStart"/>
      <w:r>
        <w:t>anrüffunge</w:t>
      </w:r>
      <w:proofErr w:type="spellEnd"/>
      <w:r>
        <w:t xml:space="preserve"> seinen </w:t>
      </w:r>
      <w:proofErr w:type="spellStart"/>
      <w:r>
        <w:t>namen</w:t>
      </w:r>
      <w:proofErr w:type="spellEnd"/>
      <w:r>
        <w:t xml:space="preserve">, die </w:t>
      </w:r>
      <w:proofErr w:type="spellStart"/>
      <w:r>
        <w:t>mechtigkeit</w:t>
      </w:r>
      <w:proofErr w:type="spellEnd"/>
      <w:r>
        <w:t xml:space="preserve"> </w:t>
      </w:r>
      <w:proofErr w:type="spellStart"/>
      <w:r>
        <w:t>weyszheit</w:t>
      </w:r>
      <w:proofErr w:type="spellEnd"/>
      <w:r>
        <w:t xml:space="preserve">, und </w:t>
      </w:r>
      <w:proofErr w:type="spellStart"/>
      <w:r>
        <w:t>güetigkeit</w:t>
      </w:r>
      <w:proofErr w:type="spellEnd"/>
      <w:r>
        <w:t xml:space="preserve">, mit der </w:t>
      </w:r>
      <w:proofErr w:type="spellStart"/>
      <w:r>
        <w:t>zubekennunge</w:t>
      </w:r>
      <w:proofErr w:type="spellEnd"/>
      <w:r>
        <w:t xml:space="preserve"> </w:t>
      </w:r>
      <w:proofErr w:type="spellStart"/>
      <w:r>
        <w:t>tzu</w:t>
      </w:r>
      <w:proofErr w:type="spellEnd"/>
      <w:r>
        <w:t xml:space="preserve"> </w:t>
      </w:r>
      <w:proofErr w:type="spellStart"/>
      <w:r>
        <w:t>seyner</w:t>
      </w:r>
      <w:proofErr w:type="spellEnd"/>
      <w:r>
        <w:t xml:space="preserve"> </w:t>
      </w:r>
      <w:proofErr w:type="spellStart"/>
      <w:r>
        <w:t>warheit</w:t>
      </w:r>
      <w:proofErr w:type="spellEnd"/>
      <w:r>
        <w:t xml:space="preserve"> mit </w:t>
      </w:r>
      <w:proofErr w:type="spellStart"/>
      <w:r>
        <w:t>begerunge</w:t>
      </w:r>
      <w:proofErr w:type="spellEnd"/>
      <w:r>
        <w:t xml:space="preserve"> von im der </w:t>
      </w:r>
      <w:proofErr w:type="spellStart"/>
      <w:r>
        <w:t>hilff</w:t>
      </w:r>
      <w:proofErr w:type="spellEnd"/>
      <w:r>
        <w:t xml:space="preserve"> und </w:t>
      </w:r>
      <w:proofErr w:type="spellStart"/>
      <w:r>
        <w:t>genade</w:t>
      </w:r>
      <w:proofErr w:type="spellEnd"/>
      <w:r>
        <w:t xml:space="preserve">, Mit loben und mit betten </w:t>
      </w:r>
      <w:proofErr w:type="spellStart"/>
      <w:r>
        <w:t>tzu</w:t>
      </w:r>
      <w:proofErr w:type="spellEnd"/>
      <w:r>
        <w:t xml:space="preserve"> im </w:t>
      </w:r>
      <w:proofErr w:type="spellStart"/>
      <w:r>
        <w:t>aleine</w:t>
      </w:r>
      <w:proofErr w:type="spellEnd"/>
      <w:r>
        <w:t xml:space="preserve">. </w:t>
      </w:r>
    </w:p>
    <w:p w14:paraId="039785EB" w14:textId="77777777" w:rsidR="00E24477" w:rsidRDefault="00E24477" w:rsidP="00E24477">
      <w:pPr>
        <w:pStyle w:val="StandardWeb"/>
      </w:pPr>
      <w:r>
        <w:t xml:space="preserve">44. Wie mit den </w:t>
      </w:r>
      <w:proofErr w:type="spellStart"/>
      <w:r>
        <w:t>wercken</w:t>
      </w:r>
      <w:proofErr w:type="spellEnd"/>
      <w:r>
        <w:t>?</w:t>
      </w:r>
      <w:r>
        <w:br/>
      </w:r>
      <w:r>
        <w:rPr>
          <w:rStyle w:val="Fett"/>
        </w:rPr>
        <w:t>A.</w:t>
      </w:r>
      <w:r>
        <w:t xml:space="preserve"> Mit der </w:t>
      </w:r>
      <w:proofErr w:type="spellStart"/>
      <w:r>
        <w:t>behuetung</w:t>
      </w:r>
      <w:proofErr w:type="spellEnd"/>
      <w:r>
        <w:t xml:space="preserve"> </w:t>
      </w:r>
      <w:proofErr w:type="spellStart"/>
      <w:r>
        <w:t>seyner</w:t>
      </w:r>
      <w:proofErr w:type="spellEnd"/>
      <w:r>
        <w:t xml:space="preserve"> </w:t>
      </w:r>
      <w:proofErr w:type="spellStart"/>
      <w:r>
        <w:t>gepot</w:t>
      </w:r>
      <w:proofErr w:type="spellEnd"/>
      <w:r>
        <w:t xml:space="preserve">, mit fasten, </w:t>
      </w:r>
      <w:proofErr w:type="spellStart"/>
      <w:r>
        <w:t>feyren</w:t>
      </w:r>
      <w:proofErr w:type="spellEnd"/>
      <w:r>
        <w:t xml:space="preserve">, </w:t>
      </w:r>
      <w:proofErr w:type="spellStart"/>
      <w:r>
        <w:t>Niderknien</w:t>
      </w:r>
      <w:proofErr w:type="spellEnd"/>
      <w:r>
        <w:t xml:space="preserve">, beten </w:t>
      </w:r>
      <w:proofErr w:type="spellStart"/>
      <w:r>
        <w:t>auffs</w:t>
      </w:r>
      <w:proofErr w:type="spellEnd"/>
      <w:r>
        <w:t xml:space="preserve"> </w:t>
      </w:r>
      <w:proofErr w:type="spellStart"/>
      <w:r>
        <w:t>anntlitz</w:t>
      </w:r>
      <w:proofErr w:type="spellEnd"/>
      <w:r>
        <w:t xml:space="preserve"> </w:t>
      </w:r>
      <w:proofErr w:type="spellStart"/>
      <w:r>
        <w:t>vallen</w:t>
      </w:r>
      <w:proofErr w:type="spellEnd"/>
      <w:r>
        <w:t xml:space="preserve"> Mit </w:t>
      </w:r>
      <w:proofErr w:type="spellStart"/>
      <w:r>
        <w:t>allmusen</w:t>
      </w:r>
      <w:proofErr w:type="spellEnd"/>
      <w:r>
        <w:t xml:space="preserve"> geben in den </w:t>
      </w:r>
      <w:proofErr w:type="spellStart"/>
      <w:r>
        <w:t>nam</w:t>
      </w:r>
      <w:proofErr w:type="spellEnd"/>
      <w:r>
        <w:t xml:space="preserve"> des </w:t>
      </w:r>
      <w:proofErr w:type="spellStart"/>
      <w:r>
        <w:t>hern</w:t>
      </w:r>
      <w:proofErr w:type="spellEnd"/>
      <w:r>
        <w:t xml:space="preserve"> </w:t>
      </w:r>
      <w:proofErr w:type="spellStart"/>
      <w:r>
        <w:t>Jhesu</w:t>
      </w:r>
      <w:proofErr w:type="spellEnd"/>
      <w:r>
        <w:t xml:space="preserve"> Christi der do sitzt zu der gerechten </w:t>
      </w:r>
      <w:proofErr w:type="spellStart"/>
      <w:r>
        <w:t>gottes</w:t>
      </w:r>
      <w:proofErr w:type="spellEnd"/>
      <w:r>
        <w:t xml:space="preserve">, und mit andern ehr </w:t>
      </w:r>
      <w:proofErr w:type="spellStart"/>
      <w:r>
        <w:t>erbietung</w:t>
      </w:r>
      <w:proofErr w:type="spellEnd"/>
      <w:r>
        <w:t xml:space="preserve"> die in gehören. </w:t>
      </w:r>
    </w:p>
    <w:p w14:paraId="66F94B0E" w14:textId="77777777" w:rsidR="00E24477" w:rsidRDefault="00E24477" w:rsidP="00E24477">
      <w:pPr>
        <w:pStyle w:val="StandardWeb"/>
      </w:pPr>
      <w:r>
        <w:t xml:space="preserve">45. Den selbigen einigen </w:t>
      </w:r>
      <w:proofErr w:type="spellStart"/>
      <w:r>
        <w:t>got</w:t>
      </w:r>
      <w:proofErr w:type="spellEnd"/>
      <w:r>
        <w:t xml:space="preserve">, den du so </w:t>
      </w:r>
      <w:proofErr w:type="spellStart"/>
      <w:r>
        <w:t>eherst</w:t>
      </w:r>
      <w:proofErr w:type="spellEnd"/>
      <w:r>
        <w:t>, Wie nennest du in?</w:t>
      </w:r>
      <w:r>
        <w:br/>
      </w:r>
      <w:r>
        <w:rPr>
          <w:rStyle w:val="Fett"/>
        </w:rPr>
        <w:t>A.</w:t>
      </w:r>
      <w:r>
        <w:t xml:space="preserve"> meinen genedigen </w:t>
      </w:r>
      <w:proofErr w:type="spellStart"/>
      <w:r>
        <w:t>vatter</w:t>
      </w:r>
      <w:proofErr w:type="spellEnd"/>
      <w:r>
        <w:t xml:space="preserve">. </w:t>
      </w:r>
    </w:p>
    <w:p w14:paraId="04C14B41" w14:textId="77777777" w:rsidR="00E24477" w:rsidRDefault="00E24477" w:rsidP="00E24477">
      <w:pPr>
        <w:pStyle w:val="StandardWeb"/>
      </w:pPr>
      <w:r>
        <w:t xml:space="preserve">46. wie </w:t>
      </w:r>
      <w:proofErr w:type="spellStart"/>
      <w:r>
        <w:t>bettestu</w:t>
      </w:r>
      <w:proofErr w:type="spellEnd"/>
      <w:r>
        <w:t xml:space="preserve"> in an?</w:t>
      </w:r>
      <w:r>
        <w:br/>
      </w:r>
      <w:r>
        <w:rPr>
          <w:rStyle w:val="Fett"/>
        </w:rPr>
        <w:t>A.</w:t>
      </w:r>
      <w:r>
        <w:t xml:space="preserve"> als der </w:t>
      </w:r>
      <w:proofErr w:type="spellStart"/>
      <w:r>
        <w:t>herr</w:t>
      </w:r>
      <w:proofErr w:type="spellEnd"/>
      <w:r>
        <w:t xml:space="preserve"> </w:t>
      </w:r>
      <w:proofErr w:type="spellStart"/>
      <w:r>
        <w:t>Jhesus</w:t>
      </w:r>
      <w:proofErr w:type="spellEnd"/>
      <w:r>
        <w:t xml:space="preserve"> </w:t>
      </w:r>
      <w:proofErr w:type="spellStart"/>
      <w:r>
        <w:t>leret</w:t>
      </w:r>
      <w:proofErr w:type="spellEnd"/>
      <w:r>
        <w:t xml:space="preserve"> sprechend </w:t>
      </w:r>
      <w:proofErr w:type="spellStart"/>
      <w:r>
        <w:t>Allso</w:t>
      </w:r>
      <w:proofErr w:type="spellEnd"/>
      <w:r>
        <w:t xml:space="preserve"> sollet </w:t>
      </w:r>
      <w:proofErr w:type="spellStart"/>
      <w:r>
        <w:t>ir</w:t>
      </w:r>
      <w:proofErr w:type="spellEnd"/>
      <w:r>
        <w:t xml:space="preserve"> beten. Vater </w:t>
      </w:r>
      <w:proofErr w:type="spellStart"/>
      <w:r>
        <w:t>unnser</w:t>
      </w:r>
      <w:proofErr w:type="spellEnd"/>
      <w:r>
        <w:t xml:space="preserve"> der du bist in den </w:t>
      </w:r>
      <w:proofErr w:type="spellStart"/>
      <w:r>
        <w:t>himeln</w:t>
      </w:r>
      <w:proofErr w:type="spellEnd"/>
      <w:r>
        <w:t xml:space="preserve">, </w:t>
      </w:r>
      <w:proofErr w:type="spellStart"/>
      <w:r>
        <w:t>Geheyligt</w:t>
      </w:r>
      <w:proofErr w:type="spellEnd"/>
      <w:r>
        <w:t xml:space="preserve"> werde dein </w:t>
      </w:r>
      <w:proofErr w:type="spellStart"/>
      <w:r>
        <w:t>nam</w:t>
      </w:r>
      <w:proofErr w:type="spellEnd"/>
      <w:r>
        <w:t xml:space="preserve">, </w:t>
      </w:r>
      <w:proofErr w:type="spellStart"/>
      <w:r>
        <w:t>tzue</w:t>
      </w:r>
      <w:proofErr w:type="spellEnd"/>
      <w:r>
        <w:t xml:space="preserve"> </w:t>
      </w:r>
      <w:proofErr w:type="spellStart"/>
      <w:r>
        <w:t>kum</w:t>
      </w:r>
      <w:proofErr w:type="spellEnd"/>
      <w:r>
        <w:t xml:space="preserve"> dein reich, Dein </w:t>
      </w:r>
      <w:proofErr w:type="spellStart"/>
      <w:r>
        <w:t>wil</w:t>
      </w:r>
      <w:proofErr w:type="spellEnd"/>
      <w:r>
        <w:t xml:space="preserve"> geschehe, als </w:t>
      </w:r>
      <w:proofErr w:type="spellStart"/>
      <w:r>
        <w:t>jm</w:t>
      </w:r>
      <w:proofErr w:type="spellEnd"/>
      <w:r>
        <w:t xml:space="preserve"> </w:t>
      </w:r>
      <w:proofErr w:type="spellStart"/>
      <w:r>
        <w:t>himel</w:t>
      </w:r>
      <w:proofErr w:type="spellEnd"/>
      <w:r>
        <w:t xml:space="preserve"> und </w:t>
      </w:r>
      <w:proofErr w:type="spellStart"/>
      <w:r>
        <w:t>auff</w:t>
      </w:r>
      <w:proofErr w:type="spellEnd"/>
      <w:r>
        <w:t xml:space="preserve"> der erden, </w:t>
      </w:r>
      <w:proofErr w:type="spellStart"/>
      <w:r>
        <w:t>unnser</w:t>
      </w:r>
      <w:proofErr w:type="spellEnd"/>
      <w:r>
        <w:t xml:space="preserve"> </w:t>
      </w:r>
      <w:proofErr w:type="spellStart"/>
      <w:r>
        <w:t>teglich</w:t>
      </w:r>
      <w:proofErr w:type="spellEnd"/>
      <w:r>
        <w:t xml:space="preserve"> </w:t>
      </w:r>
      <w:proofErr w:type="spellStart"/>
      <w:r>
        <w:t>bröt</w:t>
      </w:r>
      <w:proofErr w:type="spellEnd"/>
      <w:r>
        <w:t xml:space="preserve"> gib uns </w:t>
      </w:r>
      <w:proofErr w:type="spellStart"/>
      <w:r>
        <w:t>heüte</w:t>
      </w:r>
      <w:proofErr w:type="spellEnd"/>
      <w:r>
        <w:t xml:space="preserve">, und verlas </w:t>
      </w:r>
      <w:proofErr w:type="spellStart"/>
      <w:r>
        <w:t>unsz</w:t>
      </w:r>
      <w:proofErr w:type="spellEnd"/>
      <w:r>
        <w:t xml:space="preserve"> unser schuld, als wir verlassen </w:t>
      </w:r>
      <w:proofErr w:type="spellStart"/>
      <w:r>
        <w:t>unszern</w:t>
      </w:r>
      <w:proofErr w:type="spellEnd"/>
      <w:r>
        <w:t xml:space="preserve"> </w:t>
      </w:r>
      <w:proofErr w:type="spellStart"/>
      <w:r>
        <w:t>schuldigern</w:t>
      </w:r>
      <w:proofErr w:type="spellEnd"/>
      <w:r>
        <w:t xml:space="preserve">, und </w:t>
      </w:r>
      <w:proofErr w:type="spellStart"/>
      <w:r>
        <w:t>nit</w:t>
      </w:r>
      <w:proofErr w:type="spellEnd"/>
      <w:r>
        <w:t xml:space="preserve"> ein </w:t>
      </w:r>
      <w:proofErr w:type="spellStart"/>
      <w:r>
        <w:t>füre</w:t>
      </w:r>
      <w:proofErr w:type="spellEnd"/>
      <w:r>
        <w:t xml:space="preserve"> uns in </w:t>
      </w:r>
      <w:proofErr w:type="spellStart"/>
      <w:r>
        <w:t>versuechung</w:t>
      </w:r>
      <w:proofErr w:type="spellEnd"/>
      <w:r>
        <w:t xml:space="preserve">, Sunder erlös uns von dem </w:t>
      </w:r>
      <w:proofErr w:type="spellStart"/>
      <w:r>
        <w:t>ubel</w:t>
      </w:r>
      <w:proofErr w:type="spellEnd"/>
      <w:r>
        <w:t xml:space="preserve"> Amen. </w:t>
      </w:r>
    </w:p>
    <w:p w14:paraId="0670B710" w14:textId="77777777" w:rsidR="00E24477" w:rsidRDefault="00E24477" w:rsidP="00E24477">
      <w:pPr>
        <w:pStyle w:val="StandardWeb"/>
      </w:pPr>
      <w:r>
        <w:t xml:space="preserve">47. </w:t>
      </w:r>
      <w:proofErr w:type="spellStart"/>
      <w:r>
        <w:t>Eherestu</w:t>
      </w:r>
      <w:proofErr w:type="spellEnd"/>
      <w:r>
        <w:t xml:space="preserve"> auch </w:t>
      </w:r>
      <w:proofErr w:type="spellStart"/>
      <w:r>
        <w:t>etlich</w:t>
      </w:r>
      <w:proofErr w:type="spellEnd"/>
      <w:r>
        <w:t xml:space="preserve"> ander </w:t>
      </w:r>
      <w:proofErr w:type="spellStart"/>
      <w:r>
        <w:t>creatur</w:t>
      </w:r>
      <w:proofErr w:type="spellEnd"/>
      <w:r>
        <w:t xml:space="preserve"> also </w:t>
      </w:r>
      <w:proofErr w:type="spellStart"/>
      <w:r>
        <w:t>alsz</w:t>
      </w:r>
      <w:proofErr w:type="spellEnd"/>
      <w:r>
        <w:t xml:space="preserve"> </w:t>
      </w:r>
      <w:proofErr w:type="spellStart"/>
      <w:r>
        <w:t>got</w:t>
      </w:r>
      <w:proofErr w:type="spellEnd"/>
      <w:r>
        <w:t xml:space="preserve"> den </w:t>
      </w:r>
      <w:proofErr w:type="spellStart"/>
      <w:r>
        <w:t>herren</w:t>
      </w:r>
      <w:proofErr w:type="spellEnd"/>
      <w:r>
        <w:t>?</w:t>
      </w:r>
      <w:r>
        <w:br/>
      </w:r>
      <w:r>
        <w:rPr>
          <w:rStyle w:val="Fett"/>
        </w:rPr>
        <w:t>A.</w:t>
      </w:r>
      <w:r>
        <w:t xml:space="preserve"> Nain. </w:t>
      </w:r>
    </w:p>
    <w:p w14:paraId="2D2B8800" w14:textId="77777777" w:rsidR="00E24477" w:rsidRDefault="00E24477" w:rsidP="00E24477">
      <w:pPr>
        <w:pStyle w:val="StandardWeb"/>
      </w:pPr>
      <w:r>
        <w:t>48. warum?</w:t>
      </w:r>
      <w:r>
        <w:br/>
      </w:r>
      <w:r>
        <w:rPr>
          <w:rStyle w:val="Fett"/>
        </w:rPr>
        <w:t>A.</w:t>
      </w:r>
      <w:r>
        <w:t xml:space="preserve"> </w:t>
      </w:r>
      <w:proofErr w:type="spellStart"/>
      <w:r>
        <w:t>darumb</w:t>
      </w:r>
      <w:proofErr w:type="spellEnd"/>
      <w:r>
        <w:t xml:space="preserve">. wann </w:t>
      </w:r>
      <w:proofErr w:type="spellStart"/>
      <w:r>
        <w:t>got</w:t>
      </w:r>
      <w:proofErr w:type="spellEnd"/>
      <w:r>
        <w:t xml:space="preserve"> hat es </w:t>
      </w:r>
      <w:proofErr w:type="spellStart"/>
      <w:r>
        <w:t>everpoten</w:t>
      </w:r>
      <w:proofErr w:type="spellEnd"/>
      <w:r>
        <w:t xml:space="preserve">, do er sprach Du wirst </w:t>
      </w:r>
      <w:proofErr w:type="spellStart"/>
      <w:r>
        <w:t>sy</w:t>
      </w:r>
      <w:proofErr w:type="spellEnd"/>
      <w:r>
        <w:t xml:space="preserve"> nicht </w:t>
      </w:r>
      <w:proofErr w:type="spellStart"/>
      <w:r>
        <w:t>anbetten</w:t>
      </w:r>
      <w:proofErr w:type="spellEnd"/>
      <w:r>
        <w:t xml:space="preserve"> noch ehren. </w:t>
      </w:r>
      <w:proofErr w:type="spellStart"/>
      <w:r>
        <w:t>Got</w:t>
      </w:r>
      <w:proofErr w:type="spellEnd"/>
      <w:r>
        <w:t xml:space="preserve"> deinen </w:t>
      </w:r>
      <w:proofErr w:type="spellStart"/>
      <w:r>
        <w:t>herrn</w:t>
      </w:r>
      <w:proofErr w:type="spellEnd"/>
      <w:r>
        <w:t xml:space="preserve"> </w:t>
      </w:r>
      <w:proofErr w:type="spellStart"/>
      <w:r>
        <w:t>wirstu</w:t>
      </w:r>
      <w:proofErr w:type="spellEnd"/>
      <w:r>
        <w:t xml:space="preserve"> </w:t>
      </w:r>
      <w:proofErr w:type="spellStart"/>
      <w:r>
        <w:t>anbetten</w:t>
      </w:r>
      <w:proofErr w:type="spellEnd"/>
      <w:r>
        <w:t xml:space="preserve">, und in allein dienen. </w:t>
      </w:r>
    </w:p>
    <w:p w14:paraId="7A0D41C3" w14:textId="77777777" w:rsidR="00E24477" w:rsidRDefault="00E24477" w:rsidP="00E24477">
      <w:pPr>
        <w:pStyle w:val="StandardWeb"/>
      </w:pPr>
      <w:r>
        <w:t xml:space="preserve">49. </w:t>
      </w:r>
      <w:proofErr w:type="spellStart"/>
      <w:r>
        <w:t>Warinnen</w:t>
      </w:r>
      <w:proofErr w:type="spellEnd"/>
      <w:r>
        <w:t xml:space="preserve"> irren </w:t>
      </w:r>
      <w:proofErr w:type="spellStart"/>
      <w:r>
        <w:t>dan</w:t>
      </w:r>
      <w:proofErr w:type="spellEnd"/>
      <w:r>
        <w:t xml:space="preserve"> die </w:t>
      </w:r>
      <w:proofErr w:type="spellStart"/>
      <w:r>
        <w:t>lewt</w:t>
      </w:r>
      <w:proofErr w:type="spellEnd"/>
      <w:r>
        <w:t xml:space="preserve"> </w:t>
      </w:r>
      <w:proofErr w:type="spellStart"/>
      <w:r>
        <w:t>gemaincklich</w:t>
      </w:r>
      <w:proofErr w:type="spellEnd"/>
      <w:r>
        <w:t xml:space="preserve"> in der </w:t>
      </w:r>
      <w:proofErr w:type="spellStart"/>
      <w:r>
        <w:t>welt</w:t>
      </w:r>
      <w:proofErr w:type="spellEnd"/>
      <w:r>
        <w:t>?</w:t>
      </w:r>
      <w:r>
        <w:br/>
      </w:r>
      <w:r>
        <w:rPr>
          <w:rStyle w:val="Fett"/>
        </w:rPr>
        <w:t>A.</w:t>
      </w:r>
      <w:r>
        <w:t xml:space="preserve"> in den dreien dingen In der </w:t>
      </w:r>
      <w:proofErr w:type="spellStart"/>
      <w:r>
        <w:t>abgöterey</w:t>
      </w:r>
      <w:proofErr w:type="spellEnd"/>
      <w:r>
        <w:t xml:space="preserve">, in der falschen </w:t>
      </w:r>
      <w:proofErr w:type="spellStart"/>
      <w:r>
        <w:t>ertichten</w:t>
      </w:r>
      <w:proofErr w:type="spellEnd"/>
      <w:r>
        <w:t xml:space="preserve"> </w:t>
      </w:r>
      <w:proofErr w:type="spellStart"/>
      <w:r>
        <w:t>geistlichkeit</w:t>
      </w:r>
      <w:proofErr w:type="spellEnd"/>
      <w:r>
        <w:t xml:space="preserve">, </w:t>
      </w:r>
      <w:proofErr w:type="spellStart"/>
      <w:r>
        <w:t>unnd</w:t>
      </w:r>
      <w:proofErr w:type="spellEnd"/>
      <w:r>
        <w:t xml:space="preserve"> </w:t>
      </w:r>
      <w:proofErr w:type="spellStart"/>
      <w:r>
        <w:t>betrieglichen</w:t>
      </w:r>
      <w:proofErr w:type="spellEnd"/>
      <w:r>
        <w:t xml:space="preserve"> </w:t>
      </w:r>
      <w:proofErr w:type="spellStart"/>
      <w:r>
        <w:t>hoffnung</w:t>
      </w:r>
      <w:proofErr w:type="spellEnd"/>
      <w:r>
        <w:t xml:space="preserve"> in den tödlichen </w:t>
      </w:r>
      <w:proofErr w:type="spellStart"/>
      <w:r>
        <w:t>begirlikeiten</w:t>
      </w:r>
      <w:proofErr w:type="spellEnd"/>
      <w:r>
        <w:t xml:space="preserve"> </w:t>
      </w:r>
      <w:proofErr w:type="spellStart"/>
      <w:r>
        <w:t>jn</w:t>
      </w:r>
      <w:proofErr w:type="spellEnd"/>
      <w:r>
        <w:t xml:space="preserve"> den dreien dingen stet alle </w:t>
      </w:r>
      <w:proofErr w:type="spellStart"/>
      <w:r>
        <w:t>verlaittunge</w:t>
      </w:r>
      <w:proofErr w:type="spellEnd"/>
      <w:r>
        <w:t xml:space="preserve">. </w:t>
      </w:r>
    </w:p>
    <w:p w14:paraId="69A0C6E8" w14:textId="62B74F0C" w:rsidR="00E24477" w:rsidRDefault="00E24477" w:rsidP="00E24477">
      <w:pPr>
        <w:pStyle w:val="StandardWeb"/>
      </w:pPr>
      <w:r>
        <w:t xml:space="preserve">50. was ist </w:t>
      </w:r>
      <w:proofErr w:type="spellStart"/>
      <w:r>
        <w:t>abgötterei</w:t>
      </w:r>
      <w:proofErr w:type="spellEnd"/>
      <w:r>
        <w:t>?</w:t>
      </w:r>
      <w:r>
        <w:br/>
      </w:r>
      <w:r>
        <w:rPr>
          <w:rStyle w:val="Fett"/>
        </w:rPr>
        <w:t>A.</w:t>
      </w:r>
      <w:r>
        <w:t xml:space="preserve"> es ist die ehre und </w:t>
      </w:r>
      <w:proofErr w:type="spellStart"/>
      <w:r>
        <w:t>anpetung</w:t>
      </w:r>
      <w:proofErr w:type="spellEnd"/>
      <w:r>
        <w:t xml:space="preserve"> </w:t>
      </w:r>
      <w:proofErr w:type="spellStart"/>
      <w:r>
        <w:t>allain</w:t>
      </w:r>
      <w:proofErr w:type="spellEnd"/>
      <w:r>
        <w:t xml:space="preserve"> </w:t>
      </w:r>
      <w:proofErr w:type="spellStart"/>
      <w:r>
        <w:t>got</w:t>
      </w:r>
      <w:proofErr w:type="spellEnd"/>
      <w:r>
        <w:t xml:space="preserve"> dem </w:t>
      </w:r>
      <w:proofErr w:type="spellStart"/>
      <w:r>
        <w:t>herrn</w:t>
      </w:r>
      <w:proofErr w:type="spellEnd"/>
      <w:r>
        <w:t xml:space="preserve"> behörende gethan d' sichtigen oder unsichtigen </w:t>
      </w:r>
      <w:proofErr w:type="spellStart"/>
      <w:r>
        <w:t>creatur</w:t>
      </w:r>
      <w:proofErr w:type="spellEnd"/>
      <w:r>
        <w:t xml:space="preserve"> der </w:t>
      </w:r>
      <w:proofErr w:type="spellStart"/>
      <w:r>
        <w:t>vernünfftigen</w:t>
      </w:r>
      <w:proofErr w:type="spellEnd"/>
      <w:r>
        <w:t xml:space="preserve"> oder </w:t>
      </w:r>
      <w:proofErr w:type="spellStart"/>
      <w:r>
        <w:t>unvernünfftigen</w:t>
      </w:r>
      <w:proofErr w:type="spellEnd"/>
      <w:r>
        <w:t xml:space="preserve">, der geistlichen oder </w:t>
      </w:r>
      <w:proofErr w:type="spellStart"/>
      <w:r>
        <w:t>leiplichen</w:t>
      </w:r>
      <w:proofErr w:type="spellEnd"/>
      <w:r>
        <w:t xml:space="preserve">, </w:t>
      </w:r>
      <w:proofErr w:type="spellStart"/>
      <w:r>
        <w:t>jnwendig</w:t>
      </w:r>
      <w:proofErr w:type="spellEnd"/>
      <w:r>
        <w:t xml:space="preserve"> oder </w:t>
      </w:r>
      <w:proofErr w:type="spellStart"/>
      <w:r>
        <w:t>auszwendig</w:t>
      </w:r>
      <w:proofErr w:type="spellEnd"/>
      <w:r>
        <w:t xml:space="preserve">. </w:t>
      </w:r>
      <w:proofErr w:type="spellStart"/>
      <w:r>
        <w:t>Jnwendig</w:t>
      </w:r>
      <w:proofErr w:type="spellEnd"/>
      <w:r>
        <w:t xml:space="preserve"> als mit den selbstendigen oder </w:t>
      </w:r>
      <w:proofErr w:type="spellStart"/>
      <w:r>
        <w:t>grundtlichen</w:t>
      </w:r>
      <w:proofErr w:type="spellEnd"/>
      <w:r>
        <w:t xml:space="preserve"> dingen das ist </w:t>
      </w:r>
      <w:proofErr w:type="spellStart"/>
      <w:r>
        <w:t>mitt</w:t>
      </w:r>
      <w:proofErr w:type="spellEnd"/>
      <w:r>
        <w:t xml:space="preserve"> dem </w:t>
      </w:r>
      <w:proofErr w:type="spellStart"/>
      <w:r>
        <w:t>glawben</w:t>
      </w:r>
      <w:proofErr w:type="spellEnd"/>
      <w:r>
        <w:t xml:space="preserve"> mit der lieb, und </w:t>
      </w:r>
      <w:proofErr w:type="spellStart"/>
      <w:r>
        <w:t>hoffnung</w:t>
      </w:r>
      <w:proofErr w:type="spellEnd"/>
      <w:r>
        <w:t xml:space="preserve"> und mit geistlichen </w:t>
      </w:r>
      <w:proofErr w:type="spellStart"/>
      <w:r>
        <w:t>begirden</w:t>
      </w:r>
      <w:proofErr w:type="spellEnd"/>
      <w:r>
        <w:t xml:space="preserve">, </w:t>
      </w:r>
      <w:proofErr w:type="spellStart"/>
      <w:r>
        <w:t>alls</w:t>
      </w:r>
      <w:proofErr w:type="spellEnd"/>
      <w:r>
        <w:t xml:space="preserve"> mit </w:t>
      </w:r>
      <w:proofErr w:type="spellStart"/>
      <w:r>
        <w:t>forcht</w:t>
      </w:r>
      <w:proofErr w:type="spellEnd"/>
      <w:r>
        <w:t xml:space="preserve"> mit </w:t>
      </w:r>
      <w:proofErr w:type="spellStart"/>
      <w:r>
        <w:t>jnwendiger</w:t>
      </w:r>
      <w:proofErr w:type="spellEnd"/>
      <w:r>
        <w:t xml:space="preserve"> </w:t>
      </w:r>
      <w:proofErr w:type="spellStart"/>
      <w:r>
        <w:t>hitz</w:t>
      </w:r>
      <w:proofErr w:type="spellEnd"/>
      <w:r>
        <w:t xml:space="preserve">, und mit dem gewissen ec. </w:t>
      </w:r>
      <w:proofErr w:type="spellStart"/>
      <w:r>
        <w:t>Auszwendig</w:t>
      </w:r>
      <w:proofErr w:type="spellEnd"/>
      <w:r>
        <w:t xml:space="preserve">. mit dem </w:t>
      </w:r>
      <w:proofErr w:type="spellStart"/>
      <w:r>
        <w:t>mund</w:t>
      </w:r>
      <w:proofErr w:type="spellEnd"/>
      <w:r>
        <w:t xml:space="preserve">, oder mit den </w:t>
      </w:r>
      <w:proofErr w:type="spellStart"/>
      <w:r>
        <w:t>wercken</w:t>
      </w:r>
      <w:proofErr w:type="spellEnd"/>
      <w:r>
        <w:t xml:space="preserve"> </w:t>
      </w:r>
      <w:proofErr w:type="spellStart"/>
      <w:r>
        <w:t>umb</w:t>
      </w:r>
      <w:proofErr w:type="spellEnd"/>
      <w:r>
        <w:t xml:space="preserve"> die </w:t>
      </w:r>
      <w:proofErr w:type="spellStart"/>
      <w:r>
        <w:t>hoffnung</w:t>
      </w:r>
      <w:proofErr w:type="spellEnd"/>
      <w:r>
        <w:t xml:space="preserve"> dar durch </w:t>
      </w:r>
      <w:proofErr w:type="spellStart"/>
      <w:r>
        <w:t>dy</w:t>
      </w:r>
      <w:proofErr w:type="spellEnd"/>
      <w:r>
        <w:t xml:space="preserve"> sie haben </w:t>
      </w:r>
      <w:proofErr w:type="spellStart"/>
      <w:r>
        <w:t>zubegreüffen</w:t>
      </w:r>
      <w:proofErr w:type="spellEnd"/>
      <w:r>
        <w:rPr>
          <w:rStyle w:val="Endnotenzeichen"/>
        </w:rPr>
        <w:endnoteReference w:id="8"/>
      </w:r>
      <w:r>
        <w:t xml:space="preserve"> </w:t>
      </w:r>
      <w:proofErr w:type="spellStart"/>
      <w:r>
        <w:t>ettwas</w:t>
      </w:r>
      <w:proofErr w:type="spellEnd"/>
      <w:r>
        <w:t xml:space="preserve"> </w:t>
      </w:r>
      <w:proofErr w:type="spellStart"/>
      <w:r>
        <w:t>geistlichs</w:t>
      </w:r>
      <w:proofErr w:type="spellEnd"/>
      <w:r>
        <w:t xml:space="preserve"> oder </w:t>
      </w:r>
      <w:proofErr w:type="spellStart"/>
      <w:r>
        <w:t>leiplichs</w:t>
      </w:r>
      <w:proofErr w:type="spellEnd"/>
      <w:r>
        <w:t xml:space="preserve">. </w:t>
      </w:r>
    </w:p>
    <w:p w14:paraId="57FB8FDE" w14:textId="77777777" w:rsidR="00E24477" w:rsidRDefault="00E24477" w:rsidP="00E24477">
      <w:pPr>
        <w:pStyle w:val="StandardWeb"/>
      </w:pPr>
      <w:r>
        <w:t xml:space="preserve">51. </w:t>
      </w:r>
      <w:proofErr w:type="spellStart"/>
      <w:r>
        <w:t>Glaubstu</w:t>
      </w:r>
      <w:proofErr w:type="spellEnd"/>
      <w:r>
        <w:t xml:space="preserve"> in </w:t>
      </w:r>
      <w:proofErr w:type="spellStart"/>
      <w:r>
        <w:t>dy</w:t>
      </w:r>
      <w:proofErr w:type="spellEnd"/>
      <w:r>
        <w:t xml:space="preserve"> </w:t>
      </w:r>
      <w:proofErr w:type="spellStart"/>
      <w:r>
        <w:t>Junckfraw</w:t>
      </w:r>
      <w:proofErr w:type="spellEnd"/>
      <w:r>
        <w:t xml:space="preserve"> </w:t>
      </w:r>
      <w:proofErr w:type="spellStart"/>
      <w:r>
        <w:t>MAria</w:t>
      </w:r>
      <w:proofErr w:type="spellEnd"/>
      <w:r>
        <w:t xml:space="preserve"> oder in die andern heiligen?</w:t>
      </w:r>
      <w:r>
        <w:br/>
      </w:r>
      <w:r>
        <w:rPr>
          <w:rStyle w:val="Fett"/>
        </w:rPr>
        <w:t>A.</w:t>
      </w:r>
      <w:r>
        <w:t xml:space="preserve"> Nein, ich </w:t>
      </w:r>
      <w:proofErr w:type="spellStart"/>
      <w:r>
        <w:t>glawb</w:t>
      </w:r>
      <w:proofErr w:type="spellEnd"/>
      <w:r>
        <w:t xml:space="preserve"> </w:t>
      </w:r>
      <w:proofErr w:type="spellStart"/>
      <w:r>
        <w:t>nit</w:t>
      </w:r>
      <w:proofErr w:type="spellEnd"/>
      <w:r>
        <w:t xml:space="preserve"> in sie. </w:t>
      </w:r>
    </w:p>
    <w:p w14:paraId="68CB0C77" w14:textId="77777777" w:rsidR="00E24477" w:rsidRDefault="00E24477" w:rsidP="00E24477">
      <w:pPr>
        <w:pStyle w:val="StandardWeb"/>
      </w:pPr>
      <w:r>
        <w:t xml:space="preserve">52. </w:t>
      </w:r>
      <w:proofErr w:type="spellStart"/>
      <w:r>
        <w:t>Warumb</w:t>
      </w:r>
      <w:proofErr w:type="spellEnd"/>
      <w:r>
        <w:t>?</w:t>
      </w:r>
      <w:r>
        <w:br/>
      </w:r>
      <w:r>
        <w:rPr>
          <w:rStyle w:val="Fett"/>
        </w:rPr>
        <w:t>A.</w:t>
      </w:r>
      <w:r>
        <w:t xml:space="preserve"> </w:t>
      </w:r>
      <w:proofErr w:type="spellStart"/>
      <w:r>
        <w:t>darumb</w:t>
      </w:r>
      <w:proofErr w:type="spellEnd"/>
      <w:r>
        <w:t xml:space="preserve"> das sie </w:t>
      </w:r>
      <w:proofErr w:type="spellStart"/>
      <w:r>
        <w:t>nit</w:t>
      </w:r>
      <w:proofErr w:type="spellEnd"/>
      <w:r>
        <w:t xml:space="preserve"> </w:t>
      </w:r>
      <w:proofErr w:type="spellStart"/>
      <w:r>
        <w:t>got</w:t>
      </w:r>
      <w:proofErr w:type="spellEnd"/>
      <w:r>
        <w:t xml:space="preserve"> und </w:t>
      </w:r>
      <w:proofErr w:type="spellStart"/>
      <w:r>
        <w:t>schöpffer</w:t>
      </w:r>
      <w:proofErr w:type="spellEnd"/>
      <w:r>
        <w:t xml:space="preserve"> noch </w:t>
      </w:r>
      <w:proofErr w:type="spellStart"/>
      <w:r>
        <w:t>erlöser</w:t>
      </w:r>
      <w:proofErr w:type="spellEnd"/>
      <w:r>
        <w:t xml:space="preserve"> und </w:t>
      </w:r>
      <w:proofErr w:type="spellStart"/>
      <w:r>
        <w:t>selichmacher</w:t>
      </w:r>
      <w:proofErr w:type="spellEnd"/>
      <w:r>
        <w:t xml:space="preserve"> sein, </w:t>
      </w:r>
      <w:proofErr w:type="spellStart"/>
      <w:r>
        <w:t>sünder</w:t>
      </w:r>
      <w:proofErr w:type="spellEnd"/>
      <w:r>
        <w:t xml:space="preserve"> ein </w:t>
      </w:r>
      <w:proofErr w:type="spellStart"/>
      <w:r>
        <w:t>erkauffte</w:t>
      </w:r>
      <w:proofErr w:type="spellEnd"/>
      <w:r>
        <w:t xml:space="preserve"> und </w:t>
      </w:r>
      <w:proofErr w:type="spellStart"/>
      <w:r>
        <w:t>geselichte</w:t>
      </w:r>
      <w:proofErr w:type="spellEnd"/>
      <w:r>
        <w:t xml:space="preserve"> </w:t>
      </w:r>
      <w:proofErr w:type="spellStart"/>
      <w:r>
        <w:t>geschöpff</w:t>
      </w:r>
      <w:proofErr w:type="spellEnd"/>
      <w:r>
        <w:t xml:space="preserve">, Aber ich glaub von in. </w:t>
      </w:r>
    </w:p>
    <w:p w14:paraId="50AA22BF" w14:textId="5FAD78C4" w:rsidR="00E24477" w:rsidRDefault="00E24477" w:rsidP="00E24477">
      <w:pPr>
        <w:pStyle w:val="StandardWeb"/>
      </w:pPr>
      <w:r>
        <w:t xml:space="preserve">53. Was </w:t>
      </w:r>
      <w:proofErr w:type="spellStart"/>
      <w:r>
        <w:t>glaubstu</w:t>
      </w:r>
      <w:proofErr w:type="spellEnd"/>
      <w:r>
        <w:t xml:space="preserve"> von der </w:t>
      </w:r>
      <w:proofErr w:type="spellStart"/>
      <w:r>
        <w:t>Junckfrawen</w:t>
      </w:r>
      <w:proofErr w:type="spellEnd"/>
      <w:r>
        <w:t xml:space="preserve"> Marie.</w:t>
      </w:r>
      <w:r>
        <w:br/>
      </w:r>
      <w:r>
        <w:rPr>
          <w:rStyle w:val="Fett"/>
        </w:rPr>
        <w:t>A.</w:t>
      </w:r>
      <w:r>
        <w:t xml:space="preserve"> das sie ist </w:t>
      </w:r>
      <w:proofErr w:type="spellStart"/>
      <w:r>
        <w:t>auszerwelt</w:t>
      </w:r>
      <w:proofErr w:type="spellEnd"/>
      <w:r>
        <w:t xml:space="preserve">, von </w:t>
      </w:r>
      <w:proofErr w:type="spellStart"/>
      <w:r>
        <w:t>got</w:t>
      </w:r>
      <w:proofErr w:type="spellEnd"/>
      <w:r>
        <w:t xml:space="preserve"> gesegnet unter den </w:t>
      </w:r>
      <w:proofErr w:type="spellStart"/>
      <w:r>
        <w:t>weyben</w:t>
      </w:r>
      <w:proofErr w:type="spellEnd"/>
      <w:r>
        <w:t xml:space="preserve">. </w:t>
      </w:r>
      <w:proofErr w:type="spellStart"/>
      <w:r>
        <w:t>vol</w:t>
      </w:r>
      <w:proofErr w:type="spellEnd"/>
      <w:r>
        <w:t xml:space="preserve"> </w:t>
      </w:r>
      <w:proofErr w:type="spellStart"/>
      <w:r>
        <w:t>genaden</w:t>
      </w:r>
      <w:proofErr w:type="spellEnd"/>
      <w:r>
        <w:t xml:space="preserve"> und gesegnet ist die </w:t>
      </w:r>
      <w:proofErr w:type="spellStart"/>
      <w:r>
        <w:t>frucht</w:t>
      </w:r>
      <w:proofErr w:type="spellEnd"/>
      <w:r>
        <w:t xml:space="preserve"> </w:t>
      </w:r>
      <w:proofErr w:type="spellStart"/>
      <w:r>
        <w:t>jres</w:t>
      </w:r>
      <w:proofErr w:type="spellEnd"/>
      <w:r>
        <w:t xml:space="preserve"> </w:t>
      </w:r>
      <w:proofErr w:type="spellStart"/>
      <w:r>
        <w:t>leibs</w:t>
      </w:r>
      <w:proofErr w:type="spellEnd"/>
      <w:r>
        <w:t xml:space="preserve">, und das sie ist </w:t>
      </w:r>
      <w:proofErr w:type="spellStart"/>
      <w:r>
        <w:t>rayn</w:t>
      </w:r>
      <w:proofErr w:type="spellEnd"/>
      <w:r>
        <w:t xml:space="preserve"> vor der </w:t>
      </w:r>
      <w:proofErr w:type="spellStart"/>
      <w:r>
        <w:t>gepurd</w:t>
      </w:r>
      <w:proofErr w:type="spellEnd"/>
      <w:r>
        <w:t xml:space="preserve">, bei der </w:t>
      </w:r>
      <w:proofErr w:type="spellStart"/>
      <w:r>
        <w:t>gepurd</w:t>
      </w:r>
      <w:proofErr w:type="spellEnd"/>
      <w:r>
        <w:t xml:space="preserve">, und nach der </w:t>
      </w:r>
      <w:proofErr w:type="spellStart"/>
      <w:r>
        <w:t>gepurd</w:t>
      </w:r>
      <w:proofErr w:type="spellEnd"/>
      <w:r>
        <w:t xml:space="preserve">, ein </w:t>
      </w:r>
      <w:proofErr w:type="spellStart"/>
      <w:r>
        <w:t>diemütige</w:t>
      </w:r>
      <w:proofErr w:type="spellEnd"/>
      <w:r>
        <w:t xml:space="preserve"> </w:t>
      </w:r>
      <w:proofErr w:type="spellStart"/>
      <w:r>
        <w:t>diern</w:t>
      </w:r>
      <w:proofErr w:type="spellEnd"/>
      <w:r>
        <w:t xml:space="preserve"> und ein </w:t>
      </w:r>
      <w:proofErr w:type="spellStart"/>
      <w:r>
        <w:t>seliche</w:t>
      </w:r>
      <w:proofErr w:type="spellEnd"/>
      <w:r>
        <w:t xml:space="preserve">, </w:t>
      </w:r>
      <w:proofErr w:type="spellStart"/>
      <w:r>
        <w:t>umb</w:t>
      </w:r>
      <w:proofErr w:type="spellEnd"/>
      <w:r>
        <w:t xml:space="preserve"> </w:t>
      </w:r>
      <w:proofErr w:type="spellStart"/>
      <w:r>
        <w:t>jrem</w:t>
      </w:r>
      <w:proofErr w:type="spellEnd"/>
      <w:r>
        <w:t xml:space="preserve"> </w:t>
      </w:r>
      <w:proofErr w:type="spellStart"/>
      <w:r>
        <w:t>diemütigen</w:t>
      </w:r>
      <w:proofErr w:type="spellEnd"/>
      <w:r>
        <w:t xml:space="preserve"> </w:t>
      </w:r>
      <w:proofErr w:type="spellStart"/>
      <w:r>
        <w:t>glawben</w:t>
      </w:r>
      <w:proofErr w:type="spellEnd"/>
      <w:r>
        <w:t xml:space="preserve"> </w:t>
      </w:r>
      <w:proofErr w:type="spellStart"/>
      <w:r>
        <w:t>wol</w:t>
      </w:r>
      <w:proofErr w:type="spellEnd"/>
      <w:r>
        <w:t xml:space="preserve"> </w:t>
      </w:r>
      <w:proofErr w:type="spellStart"/>
      <w:r>
        <w:t>behagent</w:t>
      </w:r>
      <w:proofErr w:type="spellEnd"/>
      <w:r>
        <w:t xml:space="preserve"> </w:t>
      </w:r>
      <w:proofErr w:type="spellStart"/>
      <w:r>
        <w:t>got</w:t>
      </w:r>
      <w:proofErr w:type="spellEnd"/>
      <w:r>
        <w:t xml:space="preserve"> ein </w:t>
      </w:r>
      <w:proofErr w:type="spellStart"/>
      <w:r>
        <w:t>geweer</w:t>
      </w:r>
      <w:proofErr w:type="spellEnd"/>
      <w:r>
        <w:rPr>
          <w:rStyle w:val="Endnotenzeichen"/>
        </w:rPr>
        <w:endnoteReference w:id="9"/>
      </w:r>
      <w:r>
        <w:t xml:space="preserve"> und </w:t>
      </w:r>
      <w:proofErr w:type="spellStart"/>
      <w:r>
        <w:t>getrewe</w:t>
      </w:r>
      <w:proofErr w:type="spellEnd"/>
      <w:r>
        <w:t xml:space="preserve"> </w:t>
      </w:r>
      <w:proofErr w:type="spellStart"/>
      <w:r>
        <w:t>muter</w:t>
      </w:r>
      <w:proofErr w:type="spellEnd"/>
      <w:r>
        <w:t xml:space="preserve"> des </w:t>
      </w:r>
      <w:proofErr w:type="spellStart"/>
      <w:r>
        <w:t>herrn</w:t>
      </w:r>
      <w:proofErr w:type="spellEnd"/>
      <w:r>
        <w:t xml:space="preserve"> </w:t>
      </w:r>
      <w:proofErr w:type="spellStart"/>
      <w:r>
        <w:t>Jhesu</w:t>
      </w:r>
      <w:proofErr w:type="spellEnd"/>
      <w:r>
        <w:t xml:space="preserve"> und das sie besitzt </w:t>
      </w:r>
      <w:proofErr w:type="spellStart"/>
      <w:r>
        <w:t>gewislich</w:t>
      </w:r>
      <w:proofErr w:type="spellEnd"/>
      <w:r>
        <w:t xml:space="preserve"> das erb in der ewigen </w:t>
      </w:r>
      <w:proofErr w:type="spellStart"/>
      <w:r>
        <w:t>frewden</w:t>
      </w:r>
      <w:proofErr w:type="spellEnd"/>
      <w:r>
        <w:t xml:space="preserve"> und das sie zu allen </w:t>
      </w:r>
      <w:proofErr w:type="spellStart"/>
      <w:r>
        <w:t>disen</w:t>
      </w:r>
      <w:proofErr w:type="spellEnd"/>
      <w:r>
        <w:t xml:space="preserve"> dingen ist </w:t>
      </w:r>
      <w:proofErr w:type="spellStart"/>
      <w:r>
        <w:t>komen</w:t>
      </w:r>
      <w:proofErr w:type="spellEnd"/>
      <w:r>
        <w:t xml:space="preserve"> aus der </w:t>
      </w:r>
      <w:proofErr w:type="spellStart"/>
      <w:r>
        <w:t>genaden</w:t>
      </w:r>
      <w:proofErr w:type="spellEnd"/>
      <w:r>
        <w:t xml:space="preserve"> </w:t>
      </w:r>
      <w:proofErr w:type="spellStart"/>
      <w:r>
        <w:t>gottes</w:t>
      </w:r>
      <w:proofErr w:type="spellEnd"/>
      <w:r>
        <w:t xml:space="preserve"> in der </w:t>
      </w:r>
      <w:proofErr w:type="spellStart"/>
      <w:r>
        <w:t>teilhafftigkeitt</w:t>
      </w:r>
      <w:proofErr w:type="spellEnd"/>
      <w:r>
        <w:t xml:space="preserve"> des leiden </w:t>
      </w:r>
      <w:proofErr w:type="spellStart"/>
      <w:r>
        <w:t>jhesu</w:t>
      </w:r>
      <w:proofErr w:type="spellEnd"/>
      <w:r>
        <w:t xml:space="preserve"> </w:t>
      </w:r>
      <w:proofErr w:type="spellStart"/>
      <w:r>
        <w:t>christi</w:t>
      </w:r>
      <w:proofErr w:type="spellEnd"/>
      <w:r>
        <w:t xml:space="preserve"> </w:t>
      </w:r>
      <w:proofErr w:type="spellStart"/>
      <w:r>
        <w:t>jn</w:t>
      </w:r>
      <w:proofErr w:type="spellEnd"/>
      <w:r>
        <w:t xml:space="preserve"> im und durch in </w:t>
      </w:r>
      <w:proofErr w:type="spellStart"/>
      <w:r>
        <w:t>thete</w:t>
      </w:r>
      <w:proofErr w:type="spellEnd"/>
      <w:r>
        <w:t xml:space="preserve"> </w:t>
      </w:r>
      <w:proofErr w:type="spellStart"/>
      <w:r>
        <w:t>ir</w:t>
      </w:r>
      <w:proofErr w:type="spellEnd"/>
      <w:r>
        <w:t xml:space="preserve"> </w:t>
      </w:r>
      <w:proofErr w:type="spellStart"/>
      <w:r>
        <w:t>got</w:t>
      </w:r>
      <w:proofErr w:type="spellEnd"/>
      <w:r>
        <w:t xml:space="preserve"> grosse ding also das er </w:t>
      </w:r>
      <w:proofErr w:type="spellStart"/>
      <w:r>
        <w:t>inn</w:t>
      </w:r>
      <w:proofErr w:type="spellEnd"/>
      <w:r>
        <w:t xml:space="preserve"> die ewige ruhe </w:t>
      </w:r>
      <w:proofErr w:type="spellStart"/>
      <w:r>
        <w:t>ir</w:t>
      </w:r>
      <w:proofErr w:type="spellEnd"/>
      <w:r>
        <w:t xml:space="preserve"> </w:t>
      </w:r>
      <w:proofErr w:type="spellStart"/>
      <w:r>
        <w:t>seel</w:t>
      </w:r>
      <w:proofErr w:type="spellEnd"/>
      <w:r>
        <w:t xml:space="preserve"> </w:t>
      </w:r>
      <w:proofErr w:type="spellStart"/>
      <w:r>
        <w:t>empfieng</w:t>
      </w:r>
      <w:proofErr w:type="spellEnd"/>
      <w:r>
        <w:t xml:space="preserve">. </w:t>
      </w:r>
    </w:p>
    <w:p w14:paraId="2A03DA58" w14:textId="77777777" w:rsidR="00E24477" w:rsidRDefault="00E24477" w:rsidP="00E24477">
      <w:pPr>
        <w:pStyle w:val="StandardWeb"/>
      </w:pPr>
      <w:r>
        <w:t xml:space="preserve">54. was </w:t>
      </w:r>
      <w:proofErr w:type="spellStart"/>
      <w:r>
        <w:t>heldest</w:t>
      </w:r>
      <w:proofErr w:type="spellEnd"/>
      <w:r>
        <w:t xml:space="preserve"> du von den heiligen.</w:t>
      </w:r>
      <w:r>
        <w:br/>
      </w:r>
      <w:r>
        <w:rPr>
          <w:rStyle w:val="Fett"/>
        </w:rPr>
        <w:t>A.</w:t>
      </w:r>
      <w:r>
        <w:t xml:space="preserve"> Das sie sein </w:t>
      </w:r>
      <w:proofErr w:type="spellStart"/>
      <w:r>
        <w:t>auszerwelt</w:t>
      </w:r>
      <w:proofErr w:type="spellEnd"/>
      <w:r>
        <w:t xml:space="preserve"> </w:t>
      </w:r>
      <w:proofErr w:type="spellStart"/>
      <w:r>
        <w:t>ausz</w:t>
      </w:r>
      <w:proofErr w:type="spellEnd"/>
      <w:r>
        <w:t xml:space="preserve"> der </w:t>
      </w:r>
      <w:proofErr w:type="spellStart"/>
      <w:r>
        <w:t>genaden</w:t>
      </w:r>
      <w:proofErr w:type="spellEnd"/>
      <w:r>
        <w:t xml:space="preserve"> </w:t>
      </w:r>
      <w:proofErr w:type="spellStart"/>
      <w:r>
        <w:t>gots</w:t>
      </w:r>
      <w:proofErr w:type="spellEnd"/>
      <w:r>
        <w:t xml:space="preserve"> zu der </w:t>
      </w:r>
      <w:proofErr w:type="spellStart"/>
      <w:r>
        <w:t>teilhaftikeit</w:t>
      </w:r>
      <w:proofErr w:type="spellEnd"/>
      <w:r>
        <w:t xml:space="preserve"> des </w:t>
      </w:r>
      <w:proofErr w:type="spellStart"/>
      <w:r>
        <w:t>hern</w:t>
      </w:r>
      <w:proofErr w:type="spellEnd"/>
      <w:r>
        <w:t xml:space="preserve"> </w:t>
      </w:r>
      <w:proofErr w:type="spellStart"/>
      <w:r>
        <w:t>jhesu</w:t>
      </w:r>
      <w:proofErr w:type="spellEnd"/>
      <w:r>
        <w:t xml:space="preserve"> </w:t>
      </w:r>
      <w:proofErr w:type="spellStart"/>
      <w:r>
        <w:t>christi</w:t>
      </w:r>
      <w:proofErr w:type="spellEnd"/>
      <w:r>
        <w:t xml:space="preserve">, und durch die </w:t>
      </w:r>
      <w:proofErr w:type="spellStart"/>
      <w:r>
        <w:t>schickunnge</w:t>
      </w:r>
      <w:proofErr w:type="spellEnd"/>
      <w:r>
        <w:t xml:space="preserve">, des heiligen </w:t>
      </w:r>
      <w:proofErr w:type="spellStart"/>
      <w:r>
        <w:t>geistes</w:t>
      </w:r>
      <w:proofErr w:type="spellEnd"/>
      <w:r>
        <w:t xml:space="preserve"> dar </w:t>
      </w:r>
      <w:proofErr w:type="spellStart"/>
      <w:r>
        <w:t>zwe</w:t>
      </w:r>
      <w:proofErr w:type="spellEnd"/>
      <w:r>
        <w:t xml:space="preserve"> kommen das sie </w:t>
      </w:r>
      <w:proofErr w:type="spellStart"/>
      <w:r>
        <w:t>weren</w:t>
      </w:r>
      <w:proofErr w:type="spellEnd"/>
      <w:r>
        <w:t xml:space="preserve"> in Christo </w:t>
      </w:r>
      <w:proofErr w:type="spellStart"/>
      <w:r>
        <w:t>geliebtte</w:t>
      </w:r>
      <w:proofErr w:type="spellEnd"/>
      <w:r>
        <w:t xml:space="preserve"> heiligen, </w:t>
      </w:r>
      <w:proofErr w:type="spellStart"/>
      <w:r>
        <w:t>unnd</w:t>
      </w:r>
      <w:proofErr w:type="spellEnd"/>
      <w:r>
        <w:t xml:space="preserve"> mit seinem </w:t>
      </w:r>
      <w:proofErr w:type="spellStart"/>
      <w:r>
        <w:t>pluet</w:t>
      </w:r>
      <w:proofErr w:type="spellEnd"/>
      <w:r>
        <w:t xml:space="preserve"> gereiniget und hie </w:t>
      </w:r>
      <w:proofErr w:type="spellStart"/>
      <w:r>
        <w:t>lebent</w:t>
      </w:r>
      <w:proofErr w:type="spellEnd"/>
      <w:r>
        <w:t xml:space="preserve"> </w:t>
      </w:r>
      <w:proofErr w:type="spellStart"/>
      <w:r>
        <w:t>ausz</w:t>
      </w:r>
      <w:proofErr w:type="spellEnd"/>
      <w:r>
        <w:t xml:space="preserve"> dem glauben, und </w:t>
      </w:r>
      <w:proofErr w:type="spellStart"/>
      <w:r>
        <w:t>gott</w:t>
      </w:r>
      <w:proofErr w:type="spellEnd"/>
      <w:r>
        <w:t xml:space="preserve"> liebhabend </w:t>
      </w:r>
      <w:proofErr w:type="spellStart"/>
      <w:r>
        <w:t>uber</w:t>
      </w:r>
      <w:proofErr w:type="spellEnd"/>
      <w:r>
        <w:t xml:space="preserve"> alle ding und </w:t>
      </w:r>
      <w:proofErr w:type="spellStart"/>
      <w:r>
        <w:t>ire</w:t>
      </w:r>
      <w:proofErr w:type="spellEnd"/>
      <w:r>
        <w:t xml:space="preserve"> </w:t>
      </w:r>
      <w:proofErr w:type="spellStart"/>
      <w:r>
        <w:t>nechste</w:t>
      </w:r>
      <w:proofErr w:type="spellEnd"/>
      <w:r>
        <w:t xml:space="preserve"> und in </w:t>
      </w:r>
      <w:proofErr w:type="spellStart"/>
      <w:r>
        <w:t>allain</w:t>
      </w:r>
      <w:proofErr w:type="spellEnd"/>
      <w:r>
        <w:t xml:space="preserve"> ehrend und im </w:t>
      </w:r>
      <w:proofErr w:type="spellStart"/>
      <w:r>
        <w:t>dienendt</w:t>
      </w:r>
      <w:proofErr w:type="spellEnd"/>
      <w:r>
        <w:t xml:space="preserve"> etliche </w:t>
      </w:r>
      <w:proofErr w:type="spellStart"/>
      <w:r>
        <w:t>sturben</w:t>
      </w:r>
      <w:proofErr w:type="spellEnd"/>
      <w:r>
        <w:t xml:space="preserve"> des </w:t>
      </w:r>
      <w:proofErr w:type="spellStart"/>
      <w:r>
        <w:t>gemainen</w:t>
      </w:r>
      <w:proofErr w:type="spellEnd"/>
      <w:r>
        <w:t xml:space="preserve"> </w:t>
      </w:r>
      <w:proofErr w:type="spellStart"/>
      <w:r>
        <w:t>todts</w:t>
      </w:r>
      <w:proofErr w:type="spellEnd"/>
      <w:r>
        <w:t xml:space="preserve">, </w:t>
      </w:r>
      <w:proofErr w:type="spellStart"/>
      <w:r>
        <w:t>ettliche</w:t>
      </w:r>
      <w:proofErr w:type="spellEnd"/>
      <w:r>
        <w:t xml:space="preserve"> von dem </w:t>
      </w:r>
      <w:proofErr w:type="spellStart"/>
      <w:r>
        <w:t>tzwancksal</w:t>
      </w:r>
      <w:proofErr w:type="spellEnd"/>
      <w:r>
        <w:t xml:space="preserve"> der </w:t>
      </w:r>
      <w:proofErr w:type="spellStart"/>
      <w:r>
        <w:t>leut</w:t>
      </w:r>
      <w:proofErr w:type="spellEnd"/>
      <w:r>
        <w:t xml:space="preserve"> sind </w:t>
      </w:r>
      <w:proofErr w:type="spellStart"/>
      <w:r>
        <w:t>abgangen</w:t>
      </w:r>
      <w:proofErr w:type="spellEnd"/>
      <w:r>
        <w:t xml:space="preserve"> von der </w:t>
      </w:r>
      <w:proofErr w:type="spellStart"/>
      <w:r>
        <w:t>welt</w:t>
      </w:r>
      <w:proofErr w:type="spellEnd"/>
      <w:r>
        <w:t xml:space="preserve">, erleidende die </w:t>
      </w:r>
      <w:proofErr w:type="spellStart"/>
      <w:r>
        <w:t>marter</w:t>
      </w:r>
      <w:proofErr w:type="spellEnd"/>
      <w:r>
        <w:t xml:space="preserve"> </w:t>
      </w:r>
      <w:proofErr w:type="spellStart"/>
      <w:r>
        <w:t>umbs</w:t>
      </w:r>
      <w:proofErr w:type="spellEnd"/>
      <w:r>
        <w:t xml:space="preserve"> </w:t>
      </w:r>
      <w:proofErr w:type="spellStart"/>
      <w:r>
        <w:t>wort</w:t>
      </w:r>
      <w:proofErr w:type="spellEnd"/>
      <w:r>
        <w:t xml:space="preserve"> </w:t>
      </w:r>
      <w:proofErr w:type="spellStart"/>
      <w:r>
        <w:t>gotz</w:t>
      </w:r>
      <w:proofErr w:type="spellEnd"/>
      <w:r>
        <w:t xml:space="preserve">, die rechte </w:t>
      </w:r>
      <w:proofErr w:type="spellStart"/>
      <w:r>
        <w:t>gottliche</w:t>
      </w:r>
      <w:proofErr w:type="spellEnd"/>
      <w:r>
        <w:t xml:space="preserve"> ehre </w:t>
      </w:r>
      <w:proofErr w:type="spellStart"/>
      <w:r>
        <w:t>unnd</w:t>
      </w:r>
      <w:proofErr w:type="spellEnd"/>
      <w:r>
        <w:t xml:space="preserve"> </w:t>
      </w:r>
      <w:proofErr w:type="spellStart"/>
      <w:r>
        <w:t>umb</w:t>
      </w:r>
      <w:proofErr w:type="spellEnd"/>
      <w:r>
        <w:t xml:space="preserve"> die lebendige </w:t>
      </w:r>
      <w:proofErr w:type="spellStart"/>
      <w:r>
        <w:t>hoffnung</w:t>
      </w:r>
      <w:proofErr w:type="spellEnd"/>
      <w:r>
        <w:t xml:space="preserve"> die sie </w:t>
      </w:r>
      <w:proofErr w:type="spellStart"/>
      <w:r>
        <w:t>hetten</w:t>
      </w:r>
      <w:proofErr w:type="spellEnd"/>
      <w:r>
        <w:t xml:space="preserve"> in Christo von den </w:t>
      </w:r>
      <w:proofErr w:type="spellStart"/>
      <w:r>
        <w:t>abgöttereischen</w:t>
      </w:r>
      <w:proofErr w:type="spellEnd"/>
      <w:r>
        <w:t xml:space="preserve"> </w:t>
      </w:r>
      <w:proofErr w:type="spellStart"/>
      <w:r>
        <w:t>leuten</w:t>
      </w:r>
      <w:proofErr w:type="spellEnd"/>
      <w:r>
        <w:t xml:space="preserve"> falschen </w:t>
      </w:r>
      <w:proofErr w:type="spellStart"/>
      <w:r>
        <w:t>propheten</w:t>
      </w:r>
      <w:proofErr w:type="spellEnd"/>
      <w:r>
        <w:t xml:space="preserve"> und von den </w:t>
      </w:r>
      <w:proofErr w:type="spellStart"/>
      <w:r>
        <w:t>liebhabern</w:t>
      </w:r>
      <w:proofErr w:type="spellEnd"/>
      <w:r>
        <w:t xml:space="preserve"> der </w:t>
      </w:r>
      <w:proofErr w:type="spellStart"/>
      <w:r>
        <w:t>welt</w:t>
      </w:r>
      <w:proofErr w:type="spellEnd"/>
      <w:r>
        <w:t xml:space="preserve"> sie den </w:t>
      </w:r>
      <w:proofErr w:type="spellStart"/>
      <w:r>
        <w:t>tod</w:t>
      </w:r>
      <w:proofErr w:type="spellEnd"/>
      <w:r>
        <w:t xml:space="preserve"> </w:t>
      </w:r>
      <w:proofErr w:type="spellStart"/>
      <w:r>
        <w:t>erliten</w:t>
      </w:r>
      <w:proofErr w:type="spellEnd"/>
      <w:r>
        <w:t xml:space="preserve">. </w:t>
      </w:r>
    </w:p>
    <w:p w14:paraId="70DC3D74" w14:textId="77777777" w:rsidR="00E24477" w:rsidRDefault="00E24477" w:rsidP="00E24477">
      <w:pPr>
        <w:pStyle w:val="StandardWeb"/>
      </w:pPr>
      <w:r>
        <w:t xml:space="preserve">55. </w:t>
      </w:r>
      <w:proofErr w:type="spellStart"/>
      <w:r>
        <w:t>Getzimbt</w:t>
      </w:r>
      <w:proofErr w:type="spellEnd"/>
      <w:r>
        <w:t xml:space="preserve"> es die </w:t>
      </w:r>
      <w:proofErr w:type="spellStart"/>
      <w:r>
        <w:t>Junckfraw</w:t>
      </w:r>
      <w:proofErr w:type="spellEnd"/>
      <w:r>
        <w:t xml:space="preserve"> Maria oder and' </w:t>
      </w:r>
      <w:proofErr w:type="spellStart"/>
      <w:r>
        <w:t>heyligen</w:t>
      </w:r>
      <w:proofErr w:type="spellEnd"/>
      <w:r>
        <w:t xml:space="preserve"> zu ehren?</w:t>
      </w:r>
      <w:r>
        <w:br/>
      </w:r>
      <w:r>
        <w:rPr>
          <w:rStyle w:val="Fett"/>
        </w:rPr>
        <w:t>A.</w:t>
      </w:r>
      <w:r>
        <w:t xml:space="preserve"> Ja es </w:t>
      </w:r>
      <w:proofErr w:type="spellStart"/>
      <w:r>
        <w:t>gezimbt</w:t>
      </w:r>
      <w:proofErr w:type="spellEnd"/>
      <w:r>
        <w:t xml:space="preserve"> mit der ehr die in </w:t>
      </w:r>
      <w:proofErr w:type="spellStart"/>
      <w:r>
        <w:t>gepürt</w:t>
      </w:r>
      <w:proofErr w:type="spellEnd"/>
      <w:r>
        <w:t xml:space="preserve">. </w:t>
      </w:r>
    </w:p>
    <w:p w14:paraId="4C2E8307" w14:textId="77777777" w:rsidR="00E24477" w:rsidRDefault="00E24477" w:rsidP="00E24477">
      <w:pPr>
        <w:pStyle w:val="StandardWeb"/>
      </w:pPr>
      <w:r>
        <w:t>56. Welches ist die ehr die in gehört?</w:t>
      </w:r>
      <w:r>
        <w:br/>
      </w:r>
      <w:r>
        <w:rPr>
          <w:rStyle w:val="Fett"/>
        </w:rPr>
        <w:t>A.</w:t>
      </w:r>
      <w:r>
        <w:t xml:space="preserve"> das man sie </w:t>
      </w:r>
      <w:proofErr w:type="spellStart"/>
      <w:r>
        <w:t>ordenlich</w:t>
      </w:r>
      <w:proofErr w:type="spellEnd"/>
      <w:r>
        <w:t xml:space="preserve"> </w:t>
      </w:r>
      <w:proofErr w:type="spellStart"/>
      <w:r>
        <w:t>liebhab</w:t>
      </w:r>
      <w:proofErr w:type="spellEnd"/>
      <w:r>
        <w:t xml:space="preserve"> und in gehorsame, und </w:t>
      </w:r>
      <w:proofErr w:type="spellStart"/>
      <w:r>
        <w:t>nachfolg</w:t>
      </w:r>
      <w:proofErr w:type="spellEnd"/>
      <w:r>
        <w:t xml:space="preserve"> in dem guten das sie getan </w:t>
      </w:r>
      <w:proofErr w:type="spellStart"/>
      <w:r>
        <w:t>habn</w:t>
      </w:r>
      <w:proofErr w:type="spellEnd"/>
      <w:r>
        <w:t xml:space="preserve">, </w:t>
      </w:r>
      <w:proofErr w:type="spellStart"/>
      <w:r>
        <w:t>got</w:t>
      </w:r>
      <w:proofErr w:type="spellEnd"/>
      <w:r>
        <w:t xml:space="preserve"> lob </w:t>
      </w:r>
      <w:proofErr w:type="spellStart"/>
      <w:r>
        <w:t>umb</w:t>
      </w:r>
      <w:proofErr w:type="spellEnd"/>
      <w:r>
        <w:t xml:space="preserve"> sie. </w:t>
      </w:r>
    </w:p>
    <w:p w14:paraId="2F656EFF" w14:textId="77777777" w:rsidR="00E24477" w:rsidRDefault="00E24477" w:rsidP="00E24477">
      <w:pPr>
        <w:pStyle w:val="StandardWeb"/>
      </w:pPr>
      <w:r>
        <w:t xml:space="preserve">57. </w:t>
      </w:r>
      <w:proofErr w:type="spellStart"/>
      <w:r>
        <w:t>Warinne</w:t>
      </w:r>
      <w:proofErr w:type="spellEnd"/>
      <w:r>
        <w:t xml:space="preserve"> </w:t>
      </w:r>
      <w:proofErr w:type="spellStart"/>
      <w:r>
        <w:t>sol</w:t>
      </w:r>
      <w:proofErr w:type="spellEnd"/>
      <w:r>
        <w:t xml:space="preserve"> man in </w:t>
      </w:r>
      <w:proofErr w:type="spellStart"/>
      <w:r>
        <w:t>gehorszamen</w:t>
      </w:r>
      <w:proofErr w:type="spellEnd"/>
      <w:r>
        <w:t>?</w:t>
      </w:r>
      <w:r>
        <w:br/>
      </w:r>
      <w:r>
        <w:rPr>
          <w:rStyle w:val="Fett"/>
        </w:rPr>
        <w:t>A.</w:t>
      </w:r>
      <w:r>
        <w:t xml:space="preserve"> </w:t>
      </w:r>
      <w:proofErr w:type="spellStart"/>
      <w:r>
        <w:t>jn</w:t>
      </w:r>
      <w:proofErr w:type="spellEnd"/>
      <w:r>
        <w:t xml:space="preserve"> dem was sie haben geraten, und ist </w:t>
      </w:r>
      <w:proofErr w:type="spellStart"/>
      <w:r>
        <w:t>beschriben</w:t>
      </w:r>
      <w:proofErr w:type="spellEnd"/>
      <w:r>
        <w:t xml:space="preserve"> in dem </w:t>
      </w:r>
      <w:proofErr w:type="spellStart"/>
      <w:r>
        <w:t>gesetz</w:t>
      </w:r>
      <w:proofErr w:type="spellEnd"/>
      <w:r>
        <w:t xml:space="preserve"> und zumal d' </w:t>
      </w:r>
      <w:proofErr w:type="spellStart"/>
      <w:r>
        <w:t>Junckfrawen</w:t>
      </w:r>
      <w:proofErr w:type="spellEnd"/>
      <w:r>
        <w:t xml:space="preserve"> Marien, die </w:t>
      </w:r>
      <w:proofErr w:type="spellStart"/>
      <w:r>
        <w:t>od</w:t>
      </w:r>
      <w:proofErr w:type="spellEnd"/>
      <w:r>
        <w:t xml:space="preserve"> spricht, alles was euch saget mein </w:t>
      </w:r>
      <w:proofErr w:type="spellStart"/>
      <w:r>
        <w:t>sun</w:t>
      </w:r>
      <w:proofErr w:type="spellEnd"/>
      <w:r>
        <w:t xml:space="preserve"> das thuet. </w:t>
      </w:r>
    </w:p>
    <w:p w14:paraId="6160031A" w14:textId="77777777" w:rsidR="00E24477" w:rsidRDefault="00E24477" w:rsidP="00E24477">
      <w:pPr>
        <w:pStyle w:val="StandardWeb"/>
      </w:pPr>
      <w:r>
        <w:t xml:space="preserve">58. </w:t>
      </w:r>
      <w:proofErr w:type="spellStart"/>
      <w:r>
        <w:t>warinne</w:t>
      </w:r>
      <w:proofErr w:type="spellEnd"/>
      <w:r>
        <w:t xml:space="preserve"> </w:t>
      </w:r>
      <w:proofErr w:type="spellStart"/>
      <w:r>
        <w:t>sol</w:t>
      </w:r>
      <w:proofErr w:type="spellEnd"/>
      <w:r>
        <w:t xml:space="preserve"> man in </w:t>
      </w:r>
      <w:proofErr w:type="spellStart"/>
      <w:r>
        <w:t>nachvolgen</w:t>
      </w:r>
      <w:proofErr w:type="spellEnd"/>
      <w:r>
        <w:t>?</w:t>
      </w:r>
      <w:r>
        <w:br/>
      </w:r>
      <w:r>
        <w:rPr>
          <w:rStyle w:val="Fett"/>
        </w:rPr>
        <w:t>A.</w:t>
      </w:r>
      <w:r>
        <w:t xml:space="preserve"> </w:t>
      </w:r>
      <w:proofErr w:type="spellStart"/>
      <w:r>
        <w:t>jn</w:t>
      </w:r>
      <w:proofErr w:type="spellEnd"/>
      <w:r>
        <w:t xml:space="preserve"> </w:t>
      </w:r>
      <w:proofErr w:type="spellStart"/>
      <w:r>
        <w:t>irem</w:t>
      </w:r>
      <w:proofErr w:type="spellEnd"/>
      <w:r>
        <w:t xml:space="preserve"> </w:t>
      </w:r>
      <w:proofErr w:type="spellStart"/>
      <w:r>
        <w:t>tugentsamen</w:t>
      </w:r>
      <w:proofErr w:type="spellEnd"/>
      <w:r>
        <w:t xml:space="preserve"> leben darinnen sie Christo </w:t>
      </w:r>
      <w:proofErr w:type="spellStart"/>
      <w:r>
        <w:t>nachvolgten</w:t>
      </w:r>
      <w:proofErr w:type="spellEnd"/>
      <w:r>
        <w:t xml:space="preserve"> mit einem lebendigen glauben und mit </w:t>
      </w:r>
      <w:proofErr w:type="spellStart"/>
      <w:r>
        <w:t>wurcklicher</w:t>
      </w:r>
      <w:proofErr w:type="spellEnd"/>
      <w:r>
        <w:t xml:space="preserve"> lieb, </w:t>
      </w:r>
      <w:proofErr w:type="spellStart"/>
      <w:r>
        <w:t>umb</w:t>
      </w:r>
      <w:proofErr w:type="spellEnd"/>
      <w:r>
        <w:t xml:space="preserve"> die </w:t>
      </w:r>
      <w:proofErr w:type="spellStart"/>
      <w:r>
        <w:t>hoffnung</w:t>
      </w:r>
      <w:proofErr w:type="spellEnd"/>
      <w:r>
        <w:t xml:space="preserve"> des </w:t>
      </w:r>
      <w:proofErr w:type="spellStart"/>
      <w:r>
        <w:t>ewign</w:t>
      </w:r>
      <w:proofErr w:type="spellEnd"/>
      <w:r>
        <w:t xml:space="preserve"> </w:t>
      </w:r>
      <w:proofErr w:type="spellStart"/>
      <w:r>
        <w:t>lebens</w:t>
      </w:r>
      <w:proofErr w:type="spellEnd"/>
      <w:r>
        <w:t xml:space="preserve"> sich </w:t>
      </w:r>
      <w:proofErr w:type="spellStart"/>
      <w:r>
        <w:t>mühendt</w:t>
      </w:r>
      <w:proofErr w:type="spellEnd"/>
      <w:r>
        <w:t xml:space="preserve">, und in der mühe </w:t>
      </w:r>
      <w:proofErr w:type="spellStart"/>
      <w:r>
        <w:t>volenden</w:t>
      </w:r>
      <w:proofErr w:type="spellEnd"/>
      <w:r>
        <w:t xml:space="preserve"> </w:t>
      </w:r>
      <w:proofErr w:type="spellStart"/>
      <w:r>
        <w:t>bisz</w:t>
      </w:r>
      <w:proofErr w:type="spellEnd"/>
      <w:r>
        <w:t xml:space="preserve"> zum todt, verlassen die </w:t>
      </w:r>
      <w:proofErr w:type="spellStart"/>
      <w:r>
        <w:t>welt</w:t>
      </w:r>
      <w:proofErr w:type="spellEnd"/>
      <w:r>
        <w:t xml:space="preserve">, und </w:t>
      </w:r>
      <w:proofErr w:type="spellStart"/>
      <w:r>
        <w:t>ire</w:t>
      </w:r>
      <w:proofErr w:type="spellEnd"/>
      <w:r>
        <w:t xml:space="preserve"> </w:t>
      </w:r>
      <w:proofErr w:type="spellStart"/>
      <w:r>
        <w:t>irszal</w:t>
      </w:r>
      <w:proofErr w:type="spellEnd"/>
      <w:r>
        <w:t xml:space="preserve"> mit aller </w:t>
      </w:r>
      <w:proofErr w:type="spellStart"/>
      <w:r>
        <w:t>eittelkayt</w:t>
      </w:r>
      <w:proofErr w:type="spellEnd"/>
      <w:r>
        <w:t xml:space="preserve">. </w:t>
      </w:r>
    </w:p>
    <w:p w14:paraId="3B63EDD0" w14:textId="4562DB01" w:rsidR="00E24477" w:rsidRDefault="00E24477" w:rsidP="00E24477">
      <w:pPr>
        <w:pStyle w:val="StandardWeb"/>
      </w:pPr>
      <w:r>
        <w:t xml:space="preserve">59. Mit welcher ehre </w:t>
      </w:r>
      <w:proofErr w:type="spellStart"/>
      <w:r>
        <w:t>getzimpt</w:t>
      </w:r>
      <w:proofErr w:type="spellEnd"/>
      <w:r>
        <w:t xml:space="preserve"> sie </w:t>
      </w:r>
      <w:proofErr w:type="spellStart"/>
      <w:r>
        <w:t>dan</w:t>
      </w:r>
      <w:proofErr w:type="spellEnd"/>
      <w:r>
        <w:t xml:space="preserve"> nicht zu ehren?</w:t>
      </w:r>
      <w:r>
        <w:br/>
      </w:r>
      <w:r>
        <w:rPr>
          <w:rStyle w:val="Fett"/>
        </w:rPr>
        <w:t>A.</w:t>
      </w:r>
      <w:r>
        <w:t xml:space="preserve"> mit d' </w:t>
      </w:r>
      <w:proofErr w:type="spellStart"/>
      <w:r>
        <w:t>obenberürten</w:t>
      </w:r>
      <w:proofErr w:type="spellEnd"/>
      <w:r>
        <w:t xml:space="preserve"> die do </w:t>
      </w:r>
      <w:proofErr w:type="spellStart"/>
      <w:r>
        <w:t>allain</w:t>
      </w:r>
      <w:proofErr w:type="spellEnd"/>
      <w:r>
        <w:t xml:space="preserve"> </w:t>
      </w:r>
      <w:proofErr w:type="spellStart"/>
      <w:r>
        <w:t>got</w:t>
      </w:r>
      <w:proofErr w:type="spellEnd"/>
      <w:r>
        <w:t xml:space="preserve"> </w:t>
      </w:r>
      <w:proofErr w:type="spellStart"/>
      <w:r>
        <w:t>gehort</w:t>
      </w:r>
      <w:proofErr w:type="spellEnd"/>
      <w:r>
        <w:t xml:space="preserve"> und den </w:t>
      </w:r>
      <w:proofErr w:type="spellStart"/>
      <w:r>
        <w:t>lamp</w:t>
      </w:r>
      <w:proofErr w:type="spellEnd"/>
      <w:r>
        <w:rPr>
          <w:rStyle w:val="Endnotenzeichen"/>
        </w:rPr>
        <w:endnoteReference w:id="10"/>
      </w:r>
      <w:r>
        <w:t xml:space="preserve"> und so </w:t>
      </w:r>
      <w:proofErr w:type="spellStart"/>
      <w:r>
        <w:t>getzimpt</w:t>
      </w:r>
      <w:proofErr w:type="spellEnd"/>
      <w:r>
        <w:t xml:space="preserve"> </w:t>
      </w:r>
      <w:proofErr w:type="spellStart"/>
      <w:r>
        <w:t>nit</w:t>
      </w:r>
      <w:proofErr w:type="spellEnd"/>
      <w:r>
        <w:t xml:space="preserve"> sie anzubeten, </w:t>
      </w:r>
      <w:proofErr w:type="spellStart"/>
      <w:r>
        <w:t>gnad</w:t>
      </w:r>
      <w:proofErr w:type="spellEnd"/>
      <w:r>
        <w:t xml:space="preserve"> </w:t>
      </w:r>
      <w:proofErr w:type="spellStart"/>
      <w:r>
        <w:t>hilff</w:t>
      </w:r>
      <w:proofErr w:type="spellEnd"/>
      <w:r>
        <w:t xml:space="preserve"> und </w:t>
      </w:r>
      <w:proofErr w:type="spellStart"/>
      <w:r>
        <w:t>fürbit</w:t>
      </w:r>
      <w:proofErr w:type="spellEnd"/>
      <w:r>
        <w:t xml:space="preserve"> von in </w:t>
      </w:r>
      <w:proofErr w:type="spellStart"/>
      <w:r>
        <w:t>zubegern</w:t>
      </w:r>
      <w:proofErr w:type="spellEnd"/>
      <w:r>
        <w:t xml:space="preserve"> der </w:t>
      </w:r>
      <w:proofErr w:type="spellStart"/>
      <w:r>
        <w:t>begabung</w:t>
      </w:r>
      <w:proofErr w:type="spellEnd"/>
      <w:r>
        <w:t xml:space="preserve"> des </w:t>
      </w:r>
      <w:proofErr w:type="spellStart"/>
      <w:r>
        <w:t>gueten</w:t>
      </w:r>
      <w:proofErr w:type="spellEnd"/>
      <w:r>
        <w:t xml:space="preserve">, oder </w:t>
      </w:r>
      <w:proofErr w:type="spellStart"/>
      <w:r>
        <w:t>behütunng</w:t>
      </w:r>
      <w:proofErr w:type="spellEnd"/>
      <w:r>
        <w:t xml:space="preserve"> und</w:t>
      </w:r>
      <w:r>
        <w:rPr>
          <w:rStyle w:val="Endnotenzeichen"/>
        </w:rPr>
        <w:endnoteReference w:id="11"/>
      </w:r>
      <w:r>
        <w:t xml:space="preserve"> den </w:t>
      </w:r>
      <w:proofErr w:type="spellStart"/>
      <w:r>
        <w:t>ubl</w:t>
      </w:r>
      <w:proofErr w:type="spellEnd"/>
      <w:r>
        <w:t xml:space="preserve">, </w:t>
      </w:r>
      <w:proofErr w:type="spellStart"/>
      <w:r>
        <w:t>kainsz</w:t>
      </w:r>
      <w:proofErr w:type="spellEnd"/>
      <w:r>
        <w:t xml:space="preserve"> d' ding </w:t>
      </w:r>
      <w:proofErr w:type="spellStart"/>
      <w:r>
        <w:t>nit</w:t>
      </w:r>
      <w:proofErr w:type="spellEnd"/>
      <w:r>
        <w:t xml:space="preserve"> </w:t>
      </w:r>
      <w:proofErr w:type="spellStart"/>
      <w:r>
        <w:t>hoffnung</w:t>
      </w:r>
      <w:proofErr w:type="spellEnd"/>
      <w:r>
        <w:t xml:space="preserve"> in sie </w:t>
      </w:r>
      <w:proofErr w:type="spellStart"/>
      <w:r>
        <w:t>zusetzn</w:t>
      </w:r>
      <w:proofErr w:type="spellEnd"/>
      <w:r>
        <w:t xml:space="preserve">, Noch die </w:t>
      </w:r>
      <w:proofErr w:type="spellStart"/>
      <w:r>
        <w:t>Junckfraw</w:t>
      </w:r>
      <w:proofErr w:type="spellEnd"/>
      <w:r>
        <w:t xml:space="preserve"> Maria sein </w:t>
      </w:r>
      <w:proofErr w:type="spellStart"/>
      <w:r>
        <w:t>ainige</w:t>
      </w:r>
      <w:proofErr w:type="spellEnd"/>
      <w:r>
        <w:t xml:space="preserve"> </w:t>
      </w:r>
      <w:proofErr w:type="spellStart"/>
      <w:r>
        <w:t>hoffnung</w:t>
      </w:r>
      <w:proofErr w:type="spellEnd"/>
      <w:r>
        <w:t xml:space="preserve"> zu </w:t>
      </w:r>
      <w:proofErr w:type="spellStart"/>
      <w:r>
        <w:t>hayssn</w:t>
      </w:r>
      <w:proofErr w:type="spellEnd"/>
      <w:r>
        <w:t xml:space="preserve">, und </w:t>
      </w:r>
      <w:proofErr w:type="spellStart"/>
      <w:r>
        <w:t>ain</w:t>
      </w:r>
      <w:proofErr w:type="spellEnd"/>
      <w:r>
        <w:t xml:space="preserve"> </w:t>
      </w:r>
      <w:proofErr w:type="spellStart"/>
      <w:r>
        <w:t>mitlerin</w:t>
      </w:r>
      <w:proofErr w:type="spellEnd"/>
      <w:r>
        <w:t xml:space="preserve"> und </w:t>
      </w:r>
      <w:proofErr w:type="spellStart"/>
      <w:r>
        <w:t>aler</w:t>
      </w:r>
      <w:proofErr w:type="spellEnd"/>
      <w:r>
        <w:t xml:space="preserve"> </w:t>
      </w:r>
      <w:proofErr w:type="spellStart"/>
      <w:r>
        <w:t>barmhertzigiste</w:t>
      </w:r>
      <w:proofErr w:type="spellEnd"/>
      <w:r>
        <w:t xml:space="preserve"> </w:t>
      </w:r>
      <w:proofErr w:type="spellStart"/>
      <w:r>
        <w:t>müter</w:t>
      </w:r>
      <w:proofErr w:type="spellEnd"/>
      <w:r>
        <w:t xml:space="preserve"> und zu </w:t>
      </w:r>
      <w:proofErr w:type="spellStart"/>
      <w:r>
        <w:t>ir</w:t>
      </w:r>
      <w:proofErr w:type="spellEnd"/>
      <w:r>
        <w:t xml:space="preserve"> </w:t>
      </w:r>
      <w:proofErr w:type="spellStart"/>
      <w:r>
        <w:t>nit</w:t>
      </w:r>
      <w:proofErr w:type="spellEnd"/>
      <w:r>
        <w:t xml:space="preserve"> </w:t>
      </w:r>
      <w:proofErr w:type="spellStart"/>
      <w:r>
        <w:t>erseufftzen</w:t>
      </w:r>
      <w:proofErr w:type="spellEnd"/>
      <w:r>
        <w:t xml:space="preserve"> und </w:t>
      </w:r>
      <w:proofErr w:type="spellStart"/>
      <w:r>
        <w:t>alszo</w:t>
      </w:r>
      <w:proofErr w:type="spellEnd"/>
      <w:r>
        <w:t xml:space="preserve"> </w:t>
      </w:r>
      <w:proofErr w:type="spellStart"/>
      <w:r>
        <w:t>aüch</w:t>
      </w:r>
      <w:proofErr w:type="spellEnd"/>
      <w:r>
        <w:t xml:space="preserve"> </w:t>
      </w:r>
      <w:proofErr w:type="spellStart"/>
      <w:r>
        <w:t>eusserlich</w:t>
      </w:r>
      <w:proofErr w:type="spellEnd"/>
      <w:r>
        <w:t xml:space="preserve"> </w:t>
      </w:r>
      <w:proofErr w:type="spellStart"/>
      <w:r>
        <w:t>ere</w:t>
      </w:r>
      <w:proofErr w:type="spellEnd"/>
      <w:r>
        <w:t xml:space="preserve"> </w:t>
      </w:r>
      <w:proofErr w:type="spellStart"/>
      <w:r>
        <w:t>getzimbt</w:t>
      </w:r>
      <w:proofErr w:type="spellEnd"/>
      <w:r>
        <w:t xml:space="preserve"> in nicht </w:t>
      </w:r>
      <w:proofErr w:type="spellStart"/>
      <w:r>
        <w:t>zuerpieten</w:t>
      </w:r>
      <w:proofErr w:type="spellEnd"/>
      <w:r>
        <w:t xml:space="preserve">. Als </w:t>
      </w:r>
      <w:proofErr w:type="spellStart"/>
      <w:r>
        <w:t>feyertag</w:t>
      </w:r>
      <w:proofErr w:type="spellEnd"/>
      <w:r>
        <w:t xml:space="preserve"> zu </w:t>
      </w:r>
      <w:proofErr w:type="spellStart"/>
      <w:r>
        <w:t>feyern</w:t>
      </w:r>
      <w:proofErr w:type="spellEnd"/>
      <w:r>
        <w:t xml:space="preserve">, </w:t>
      </w:r>
      <w:proofErr w:type="spellStart"/>
      <w:r>
        <w:t>opffern</w:t>
      </w:r>
      <w:proofErr w:type="spellEnd"/>
      <w:r>
        <w:t xml:space="preserve"> dienen, beten, </w:t>
      </w:r>
      <w:proofErr w:type="spellStart"/>
      <w:r>
        <w:t>allmüszen</w:t>
      </w:r>
      <w:proofErr w:type="spellEnd"/>
      <w:r>
        <w:t xml:space="preserve"> </w:t>
      </w:r>
      <w:proofErr w:type="spellStart"/>
      <w:r>
        <w:t>gebn</w:t>
      </w:r>
      <w:proofErr w:type="spellEnd"/>
      <w:r>
        <w:t xml:space="preserve">, fasten, Noch durch </w:t>
      </w:r>
      <w:proofErr w:type="spellStart"/>
      <w:r>
        <w:t>ire</w:t>
      </w:r>
      <w:proofErr w:type="spellEnd"/>
      <w:r>
        <w:t xml:space="preserve"> </w:t>
      </w:r>
      <w:proofErr w:type="spellStart"/>
      <w:r>
        <w:t>namen</w:t>
      </w:r>
      <w:proofErr w:type="spellEnd"/>
      <w:r>
        <w:t xml:space="preserve"> schweren </w:t>
      </w:r>
      <w:proofErr w:type="spellStart"/>
      <w:r>
        <w:t>od</w:t>
      </w:r>
      <w:proofErr w:type="spellEnd"/>
      <w:r>
        <w:t xml:space="preserve">' </w:t>
      </w:r>
      <w:proofErr w:type="spellStart"/>
      <w:r>
        <w:t>glubt</w:t>
      </w:r>
      <w:proofErr w:type="spellEnd"/>
      <w:r>
        <w:rPr>
          <w:rStyle w:val="Endnotenzeichen"/>
        </w:rPr>
        <w:endnoteReference w:id="12"/>
      </w:r>
      <w:r>
        <w:t xml:space="preserve"> thun, Noch zu in </w:t>
      </w:r>
      <w:proofErr w:type="spellStart"/>
      <w:r>
        <w:t>walfartn</w:t>
      </w:r>
      <w:proofErr w:type="spellEnd"/>
      <w:r>
        <w:t xml:space="preserve">, Kirchen </w:t>
      </w:r>
      <w:proofErr w:type="spellStart"/>
      <w:r>
        <w:t>pauen</w:t>
      </w:r>
      <w:proofErr w:type="spellEnd"/>
      <w:r>
        <w:t xml:space="preserve">. </w:t>
      </w:r>
    </w:p>
    <w:p w14:paraId="03A71796" w14:textId="77777777" w:rsidR="00E24477" w:rsidRDefault="00E24477" w:rsidP="00E24477">
      <w:pPr>
        <w:pStyle w:val="StandardWeb"/>
      </w:pPr>
      <w:r>
        <w:t xml:space="preserve">60. </w:t>
      </w:r>
      <w:proofErr w:type="spellStart"/>
      <w:r>
        <w:t>Getzimpt</w:t>
      </w:r>
      <w:proofErr w:type="spellEnd"/>
      <w:r>
        <w:t xml:space="preserve"> es aber den </w:t>
      </w:r>
      <w:proofErr w:type="spellStart"/>
      <w:r>
        <w:t>pild</w:t>
      </w:r>
      <w:proofErr w:type="spellEnd"/>
      <w:r>
        <w:t xml:space="preserve"> des </w:t>
      </w:r>
      <w:proofErr w:type="spellStart"/>
      <w:r>
        <w:t>hern</w:t>
      </w:r>
      <w:proofErr w:type="spellEnd"/>
      <w:r>
        <w:t xml:space="preserve"> </w:t>
      </w:r>
      <w:proofErr w:type="spellStart"/>
      <w:r>
        <w:t>christi</w:t>
      </w:r>
      <w:proofErr w:type="spellEnd"/>
      <w:r>
        <w:t xml:space="preserve"> oder der anderen </w:t>
      </w:r>
      <w:proofErr w:type="spellStart"/>
      <w:r>
        <w:t>heyligen</w:t>
      </w:r>
      <w:proofErr w:type="spellEnd"/>
      <w:r>
        <w:t xml:space="preserve"> sich </w:t>
      </w:r>
      <w:proofErr w:type="spellStart"/>
      <w:r>
        <w:t>zw</w:t>
      </w:r>
      <w:proofErr w:type="spellEnd"/>
      <w:r>
        <w:t xml:space="preserve"> </w:t>
      </w:r>
      <w:proofErr w:type="spellStart"/>
      <w:r>
        <w:t>naygen</w:t>
      </w:r>
      <w:proofErr w:type="spellEnd"/>
      <w:r>
        <w:t xml:space="preserve"> und anzubeten?</w:t>
      </w:r>
      <w:r>
        <w:br/>
      </w:r>
      <w:r>
        <w:rPr>
          <w:rStyle w:val="Fett"/>
        </w:rPr>
        <w:t>A.</w:t>
      </w:r>
      <w:r>
        <w:t xml:space="preserve"> Es </w:t>
      </w:r>
      <w:proofErr w:type="spellStart"/>
      <w:r>
        <w:t>getzimpt</w:t>
      </w:r>
      <w:proofErr w:type="spellEnd"/>
      <w:r>
        <w:t xml:space="preserve"> </w:t>
      </w:r>
      <w:proofErr w:type="spellStart"/>
      <w:r>
        <w:t>nit</w:t>
      </w:r>
      <w:proofErr w:type="spellEnd"/>
      <w:r>
        <w:t xml:space="preserve">, </w:t>
      </w:r>
      <w:proofErr w:type="spellStart"/>
      <w:r>
        <w:t>wan</w:t>
      </w:r>
      <w:proofErr w:type="spellEnd"/>
      <w:r>
        <w:t xml:space="preserve"> </w:t>
      </w:r>
      <w:proofErr w:type="spellStart"/>
      <w:r>
        <w:t>got</w:t>
      </w:r>
      <w:proofErr w:type="spellEnd"/>
      <w:r>
        <w:t xml:space="preserve"> der her sprich </w:t>
      </w:r>
      <w:proofErr w:type="spellStart"/>
      <w:r>
        <w:t>nit</w:t>
      </w:r>
      <w:proofErr w:type="spellEnd"/>
      <w:r>
        <w:t xml:space="preserve"> mach dir eingegraben </w:t>
      </w:r>
      <w:proofErr w:type="spellStart"/>
      <w:r>
        <w:t>pildt</w:t>
      </w:r>
      <w:proofErr w:type="spellEnd"/>
      <w:r>
        <w:t xml:space="preserve"> noch </w:t>
      </w:r>
      <w:proofErr w:type="spellStart"/>
      <w:r>
        <w:t>kain</w:t>
      </w:r>
      <w:proofErr w:type="spellEnd"/>
      <w:r>
        <w:t xml:space="preserve"> </w:t>
      </w:r>
      <w:proofErr w:type="spellStart"/>
      <w:r>
        <w:t>gleichnusz</w:t>
      </w:r>
      <w:proofErr w:type="spellEnd"/>
      <w:r>
        <w:t xml:space="preserve">, Du wirst sie </w:t>
      </w:r>
      <w:proofErr w:type="spellStart"/>
      <w:r>
        <w:t>nit</w:t>
      </w:r>
      <w:proofErr w:type="spellEnd"/>
      <w:r>
        <w:t xml:space="preserve"> </w:t>
      </w:r>
      <w:proofErr w:type="spellStart"/>
      <w:r>
        <w:t>anbetn</w:t>
      </w:r>
      <w:proofErr w:type="spellEnd"/>
      <w:r>
        <w:t xml:space="preserve"> </w:t>
      </w:r>
      <w:proofErr w:type="spellStart"/>
      <w:r>
        <w:t>nocch</w:t>
      </w:r>
      <w:proofErr w:type="spellEnd"/>
      <w:r>
        <w:t xml:space="preserve"> </w:t>
      </w:r>
      <w:proofErr w:type="spellStart"/>
      <w:r>
        <w:t>eren</w:t>
      </w:r>
      <w:proofErr w:type="spellEnd"/>
      <w:r>
        <w:t xml:space="preserve">, ich bin der her. </w:t>
      </w:r>
    </w:p>
    <w:p w14:paraId="3C4092DC" w14:textId="77777777" w:rsidR="00E24477" w:rsidRDefault="00E24477" w:rsidP="00E24477">
      <w:pPr>
        <w:pStyle w:val="StandardWeb"/>
      </w:pPr>
      <w:proofErr w:type="spellStart"/>
      <w:r>
        <w:t>60a</w:t>
      </w:r>
      <w:proofErr w:type="spellEnd"/>
      <w:r>
        <w:t xml:space="preserve">. Wie soll man </w:t>
      </w:r>
      <w:proofErr w:type="spellStart"/>
      <w:r>
        <w:t>dan</w:t>
      </w:r>
      <w:proofErr w:type="spellEnd"/>
      <w:r>
        <w:t xml:space="preserve"> </w:t>
      </w:r>
      <w:proofErr w:type="spellStart"/>
      <w:r>
        <w:t>eeren</w:t>
      </w:r>
      <w:proofErr w:type="spellEnd"/>
      <w:r>
        <w:t xml:space="preserve"> den HERREN JEsum Christum in dem Sacrament seines </w:t>
      </w:r>
      <w:proofErr w:type="spellStart"/>
      <w:r>
        <w:t>leichnams</w:t>
      </w:r>
      <w:proofErr w:type="spellEnd"/>
      <w:r>
        <w:t xml:space="preserve"> und </w:t>
      </w:r>
      <w:proofErr w:type="spellStart"/>
      <w:r>
        <w:t>blüts</w:t>
      </w:r>
      <w:proofErr w:type="spellEnd"/>
      <w:r>
        <w:t>?</w:t>
      </w:r>
      <w:r>
        <w:br/>
      </w:r>
      <w:r>
        <w:rPr>
          <w:rStyle w:val="Fett"/>
        </w:rPr>
        <w:t>A.</w:t>
      </w:r>
      <w:r>
        <w:t xml:space="preserve"> Ich sag das man </w:t>
      </w:r>
      <w:proofErr w:type="spellStart"/>
      <w:r>
        <w:t>jnn</w:t>
      </w:r>
      <w:proofErr w:type="spellEnd"/>
      <w:r>
        <w:t xml:space="preserve"> </w:t>
      </w:r>
      <w:proofErr w:type="spellStart"/>
      <w:r>
        <w:t>sol</w:t>
      </w:r>
      <w:proofErr w:type="spellEnd"/>
      <w:r>
        <w:t xml:space="preserve"> </w:t>
      </w:r>
      <w:proofErr w:type="spellStart"/>
      <w:r>
        <w:t>anbetten</w:t>
      </w:r>
      <w:proofErr w:type="spellEnd"/>
      <w:r>
        <w:t xml:space="preserve"> als er </w:t>
      </w:r>
      <w:proofErr w:type="spellStart"/>
      <w:r>
        <w:t>jn</w:t>
      </w:r>
      <w:proofErr w:type="spellEnd"/>
      <w:r>
        <w:t xml:space="preserve"> seine selbstendigen </w:t>
      </w:r>
      <w:proofErr w:type="spellStart"/>
      <w:r>
        <w:t>naturlichen</w:t>
      </w:r>
      <w:proofErr w:type="spellEnd"/>
      <w:r>
        <w:t xml:space="preserve"> wesen, </w:t>
      </w:r>
      <w:proofErr w:type="spellStart"/>
      <w:r>
        <w:t>naturlich</w:t>
      </w:r>
      <w:proofErr w:type="spellEnd"/>
      <w:r>
        <w:t xml:space="preserve"> </w:t>
      </w:r>
      <w:proofErr w:type="spellStart"/>
      <w:r>
        <w:t>unnd</w:t>
      </w:r>
      <w:proofErr w:type="spellEnd"/>
      <w:r>
        <w:t xml:space="preserve"> </w:t>
      </w:r>
      <w:proofErr w:type="spellStart"/>
      <w:r>
        <w:t>personlich</w:t>
      </w:r>
      <w:proofErr w:type="spellEnd"/>
      <w:r>
        <w:t xml:space="preserve"> in dem </w:t>
      </w:r>
      <w:proofErr w:type="spellStart"/>
      <w:r>
        <w:t>Hymel</w:t>
      </w:r>
      <w:proofErr w:type="spellEnd"/>
      <w:r>
        <w:t xml:space="preserve"> </w:t>
      </w:r>
      <w:proofErr w:type="spellStart"/>
      <w:r>
        <w:t>zü</w:t>
      </w:r>
      <w:proofErr w:type="spellEnd"/>
      <w:r>
        <w:t xml:space="preserve"> der rechten in d' </w:t>
      </w:r>
      <w:proofErr w:type="spellStart"/>
      <w:r>
        <w:t>glorien</w:t>
      </w:r>
      <w:proofErr w:type="spellEnd"/>
      <w:r>
        <w:t xml:space="preserve"> seines </w:t>
      </w:r>
      <w:proofErr w:type="spellStart"/>
      <w:r>
        <w:t>vatters</w:t>
      </w:r>
      <w:proofErr w:type="spellEnd"/>
      <w:r>
        <w:t xml:space="preserve">, nach d' </w:t>
      </w:r>
      <w:proofErr w:type="spellStart"/>
      <w:r>
        <w:t>bekennung</w:t>
      </w:r>
      <w:proofErr w:type="spellEnd"/>
      <w:r>
        <w:t xml:space="preserve"> des gemeinen Christlichen </w:t>
      </w:r>
      <w:proofErr w:type="spellStart"/>
      <w:r>
        <w:t>glaubens</w:t>
      </w:r>
      <w:proofErr w:type="spellEnd"/>
      <w:r>
        <w:t xml:space="preserve"> und der </w:t>
      </w:r>
      <w:proofErr w:type="spellStart"/>
      <w:r>
        <w:t>heyligen</w:t>
      </w:r>
      <w:proofErr w:type="spellEnd"/>
      <w:r>
        <w:t xml:space="preserve"> </w:t>
      </w:r>
      <w:proofErr w:type="spellStart"/>
      <w:r>
        <w:t>geschrifft</w:t>
      </w:r>
      <w:proofErr w:type="spellEnd"/>
      <w:r>
        <w:t xml:space="preserve"> </w:t>
      </w:r>
      <w:proofErr w:type="spellStart"/>
      <w:r>
        <w:t>bezugnusz</w:t>
      </w:r>
      <w:proofErr w:type="spellEnd"/>
      <w:r>
        <w:t xml:space="preserve">, und </w:t>
      </w:r>
      <w:proofErr w:type="spellStart"/>
      <w:r>
        <w:t>wirt</w:t>
      </w:r>
      <w:proofErr w:type="spellEnd"/>
      <w:r>
        <w:t xml:space="preserve"> </w:t>
      </w:r>
      <w:proofErr w:type="spellStart"/>
      <w:r>
        <w:t>nit</w:t>
      </w:r>
      <w:proofErr w:type="spellEnd"/>
      <w:r>
        <w:t xml:space="preserve"> herab uff </w:t>
      </w:r>
      <w:proofErr w:type="spellStart"/>
      <w:r>
        <w:t>dise</w:t>
      </w:r>
      <w:proofErr w:type="spellEnd"/>
      <w:r>
        <w:t xml:space="preserve"> </w:t>
      </w:r>
      <w:proofErr w:type="spellStart"/>
      <w:r>
        <w:t>welt</w:t>
      </w:r>
      <w:proofErr w:type="spellEnd"/>
      <w:r>
        <w:t xml:space="preserve"> steigen, bis zum </w:t>
      </w:r>
      <w:proofErr w:type="spellStart"/>
      <w:r>
        <w:t>letsten</w:t>
      </w:r>
      <w:proofErr w:type="spellEnd"/>
      <w:r>
        <w:t xml:space="preserve"> Gericht, </w:t>
      </w:r>
      <w:proofErr w:type="spellStart"/>
      <w:r>
        <w:t>darumb</w:t>
      </w:r>
      <w:proofErr w:type="spellEnd"/>
      <w:r>
        <w:t xml:space="preserve"> </w:t>
      </w:r>
      <w:proofErr w:type="spellStart"/>
      <w:r>
        <w:t>geburt</w:t>
      </w:r>
      <w:proofErr w:type="spellEnd"/>
      <w:r>
        <w:t xml:space="preserve"> </w:t>
      </w:r>
      <w:proofErr w:type="spellStart"/>
      <w:r>
        <w:t>jm</w:t>
      </w:r>
      <w:proofErr w:type="spellEnd"/>
      <w:r>
        <w:t xml:space="preserve"> </w:t>
      </w:r>
      <w:proofErr w:type="spellStart"/>
      <w:r>
        <w:t>nit</w:t>
      </w:r>
      <w:proofErr w:type="spellEnd"/>
      <w:r>
        <w:t xml:space="preserve"> </w:t>
      </w:r>
      <w:proofErr w:type="spellStart"/>
      <w:r>
        <w:t>weitter</w:t>
      </w:r>
      <w:proofErr w:type="spellEnd"/>
      <w:r>
        <w:t xml:space="preserve"> </w:t>
      </w:r>
      <w:proofErr w:type="spellStart"/>
      <w:r>
        <w:t>anzübetten</w:t>
      </w:r>
      <w:proofErr w:type="spellEnd"/>
      <w:r>
        <w:t xml:space="preserve">, als er dann hart und </w:t>
      </w:r>
      <w:proofErr w:type="spellStart"/>
      <w:r>
        <w:t>fleiszig</w:t>
      </w:r>
      <w:proofErr w:type="spellEnd"/>
      <w:r>
        <w:t xml:space="preserve"> </w:t>
      </w:r>
      <w:proofErr w:type="spellStart"/>
      <w:r>
        <w:t>verbotten</w:t>
      </w:r>
      <w:proofErr w:type="spellEnd"/>
      <w:r>
        <w:t xml:space="preserve"> hat, da er sprach, Ob sie euch sagen, Sehet hie ist Christus </w:t>
      </w:r>
      <w:proofErr w:type="spellStart"/>
      <w:r>
        <w:t>selbs</w:t>
      </w:r>
      <w:proofErr w:type="spellEnd"/>
      <w:r>
        <w:t xml:space="preserve">, dort ist er, so </w:t>
      </w:r>
      <w:proofErr w:type="spellStart"/>
      <w:r>
        <w:t>solt</w:t>
      </w:r>
      <w:proofErr w:type="spellEnd"/>
      <w:r>
        <w:t xml:space="preserve"> </w:t>
      </w:r>
      <w:proofErr w:type="spellStart"/>
      <w:r>
        <w:t>irs</w:t>
      </w:r>
      <w:proofErr w:type="spellEnd"/>
      <w:r>
        <w:t xml:space="preserve"> </w:t>
      </w:r>
      <w:proofErr w:type="spellStart"/>
      <w:r>
        <w:t>nit</w:t>
      </w:r>
      <w:proofErr w:type="spellEnd"/>
      <w:r>
        <w:t xml:space="preserve"> glauben, </w:t>
      </w:r>
      <w:proofErr w:type="spellStart"/>
      <w:r>
        <w:t>dan</w:t>
      </w:r>
      <w:proofErr w:type="spellEnd"/>
      <w:r>
        <w:t xml:space="preserve"> es werden falsche Christen und falsch Propheten </w:t>
      </w:r>
      <w:proofErr w:type="spellStart"/>
      <w:r>
        <w:t>uffsteen</w:t>
      </w:r>
      <w:proofErr w:type="spellEnd"/>
      <w:r>
        <w:t xml:space="preserve">, und grosse </w:t>
      </w:r>
      <w:proofErr w:type="spellStart"/>
      <w:r>
        <w:t>zeichen</w:t>
      </w:r>
      <w:proofErr w:type="spellEnd"/>
      <w:r>
        <w:t xml:space="preserve"> geben, und </w:t>
      </w:r>
      <w:proofErr w:type="spellStart"/>
      <w:r>
        <w:t>wunderwerck</w:t>
      </w:r>
      <w:proofErr w:type="spellEnd"/>
      <w:r>
        <w:t xml:space="preserve">, also auch </w:t>
      </w:r>
      <w:proofErr w:type="spellStart"/>
      <w:r>
        <w:t>dz</w:t>
      </w:r>
      <w:proofErr w:type="spellEnd"/>
      <w:r>
        <w:t xml:space="preserve"> die </w:t>
      </w:r>
      <w:proofErr w:type="spellStart"/>
      <w:r>
        <w:t>erwelten</w:t>
      </w:r>
      <w:proofErr w:type="spellEnd"/>
      <w:r>
        <w:t xml:space="preserve"> so es </w:t>
      </w:r>
      <w:proofErr w:type="spellStart"/>
      <w:r>
        <w:t>muglich</w:t>
      </w:r>
      <w:proofErr w:type="spellEnd"/>
      <w:r>
        <w:t xml:space="preserve"> </w:t>
      </w:r>
      <w:proofErr w:type="spellStart"/>
      <w:r>
        <w:t>were</w:t>
      </w:r>
      <w:proofErr w:type="spellEnd"/>
      <w:r>
        <w:t xml:space="preserve"> </w:t>
      </w:r>
      <w:proofErr w:type="spellStart"/>
      <w:r>
        <w:t>gefurt</w:t>
      </w:r>
      <w:proofErr w:type="spellEnd"/>
      <w:r>
        <w:t xml:space="preserve"> worden in </w:t>
      </w:r>
      <w:proofErr w:type="spellStart"/>
      <w:r>
        <w:t>irthum</w:t>
      </w:r>
      <w:proofErr w:type="spellEnd"/>
      <w:r>
        <w:t xml:space="preserve">, Sehet ich habe </w:t>
      </w:r>
      <w:proofErr w:type="spellStart"/>
      <w:r>
        <w:t>eüch</w:t>
      </w:r>
      <w:proofErr w:type="spellEnd"/>
      <w:r>
        <w:t xml:space="preserve"> </w:t>
      </w:r>
      <w:proofErr w:type="spellStart"/>
      <w:r>
        <w:t>tzüvor</w:t>
      </w:r>
      <w:proofErr w:type="spellEnd"/>
      <w:r>
        <w:t xml:space="preserve"> gesagt, </w:t>
      </w:r>
      <w:proofErr w:type="spellStart"/>
      <w:r>
        <w:t>darumb</w:t>
      </w:r>
      <w:proofErr w:type="spellEnd"/>
      <w:r>
        <w:t xml:space="preserve"> </w:t>
      </w:r>
      <w:proofErr w:type="spellStart"/>
      <w:r>
        <w:t>wan</w:t>
      </w:r>
      <w:proofErr w:type="spellEnd"/>
      <w:r>
        <w:t xml:space="preserve"> sie euch sagen werden, Sehet er ist in der </w:t>
      </w:r>
      <w:proofErr w:type="spellStart"/>
      <w:r>
        <w:t>wustung</w:t>
      </w:r>
      <w:proofErr w:type="spellEnd"/>
      <w:r>
        <w:t xml:space="preserve">, so </w:t>
      </w:r>
      <w:proofErr w:type="spellStart"/>
      <w:r>
        <w:t>solt</w:t>
      </w:r>
      <w:proofErr w:type="spellEnd"/>
      <w:r>
        <w:t xml:space="preserve"> </w:t>
      </w:r>
      <w:proofErr w:type="spellStart"/>
      <w:r>
        <w:t>ir</w:t>
      </w:r>
      <w:proofErr w:type="spellEnd"/>
      <w:r>
        <w:t xml:space="preserve"> </w:t>
      </w:r>
      <w:proofErr w:type="spellStart"/>
      <w:r>
        <w:t>nit</w:t>
      </w:r>
      <w:proofErr w:type="spellEnd"/>
      <w:r>
        <w:t xml:space="preserve"> </w:t>
      </w:r>
      <w:proofErr w:type="spellStart"/>
      <w:r>
        <w:t>hinausz</w:t>
      </w:r>
      <w:proofErr w:type="spellEnd"/>
      <w:r>
        <w:t xml:space="preserve"> </w:t>
      </w:r>
      <w:proofErr w:type="spellStart"/>
      <w:r>
        <w:t>geen</w:t>
      </w:r>
      <w:proofErr w:type="spellEnd"/>
      <w:r>
        <w:t xml:space="preserve">, Sehet er ist in dem </w:t>
      </w:r>
      <w:proofErr w:type="spellStart"/>
      <w:r>
        <w:t>durchgencklichen</w:t>
      </w:r>
      <w:proofErr w:type="spellEnd"/>
      <w:r>
        <w:t xml:space="preserve">, durchsichtigen </w:t>
      </w:r>
      <w:proofErr w:type="spellStart"/>
      <w:r>
        <w:t>gemächten</w:t>
      </w:r>
      <w:proofErr w:type="spellEnd"/>
      <w:r>
        <w:t xml:space="preserve"> </w:t>
      </w:r>
      <w:proofErr w:type="spellStart"/>
      <w:r>
        <w:t>od</w:t>
      </w:r>
      <w:proofErr w:type="spellEnd"/>
      <w:r>
        <w:t xml:space="preserve">' in den </w:t>
      </w:r>
      <w:proofErr w:type="spellStart"/>
      <w:r>
        <w:t>hölern</w:t>
      </w:r>
      <w:proofErr w:type="spellEnd"/>
      <w:r>
        <w:t xml:space="preserve"> d' stein, </w:t>
      </w:r>
      <w:proofErr w:type="spellStart"/>
      <w:r>
        <w:t>nit</w:t>
      </w:r>
      <w:proofErr w:type="spellEnd"/>
      <w:r>
        <w:t xml:space="preserve"> </w:t>
      </w:r>
      <w:proofErr w:type="spellStart"/>
      <w:r>
        <w:t>wolts</w:t>
      </w:r>
      <w:proofErr w:type="spellEnd"/>
      <w:r>
        <w:t xml:space="preserve"> </w:t>
      </w:r>
      <w:proofErr w:type="spellStart"/>
      <w:r>
        <w:t>glaubenn</w:t>
      </w:r>
      <w:proofErr w:type="spellEnd"/>
      <w:r>
        <w:t xml:space="preserve">, dann gleich als der sonnen </w:t>
      </w:r>
      <w:proofErr w:type="spellStart"/>
      <w:r>
        <w:t>glantz</w:t>
      </w:r>
      <w:proofErr w:type="spellEnd"/>
      <w:r>
        <w:t xml:space="preserve"> </w:t>
      </w:r>
      <w:proofErr w:type="spellStart"/>
      <w:r>
        <w:t>auszgeet</w:t>
      </w:r>
      <w:proofErr w:type="spellEnd"/>
      <w:r>
        <w:t xml:space="preserve"> von den </w:t>
      </w:r>
      <w:proofErr w:type="spellStart"/>
      <w:r>
        <w:t>anfang</w:t>
      </w:r>
      <w:proofErr w:type="spellEnd"/>
      <w:r>
        <w:t xml:space="preserve">, und </w:t>
      </w:r>
      <w:proofErr w:type="spellStart"/>
      <w:r>
        <w:t>wirt</w:t>
      </w:r>
      <w:proofErr w:type="spellEnd"/>
      <w:r>
        <w:t xml:space="preserve"> gesehen </w:t>
      </w:r>
      <w:proofErr w:type="spellStart"/>
      <w:r>
        <w:t>bisz</w:t>
      </w:r>
      <w:proofErr w:type="spellEnd"/>
      <w:r>
        <w:t xml:space="preserve"> zum </w:t>
      </w:r>
      <w:proofErr w:type="spellStart"/>
      <w:r>
        <w:t>nidergang</w:t>
      </w:r>
      <w:proofErr w:type="spellEnd"/>
      <w:r>
        <w:t xml:space="preserve"> der sonnen, also </w:t>
      </w:r>
      <w:proofErr w:type="spellStart"/>
      <w:r>
        <w:t>wirt</w:t>
      </w:r>
      <w:proofErr w:type="spellEnd"/>
      <w:r>
        <w:t xml:space="preserve"> auch die </w:t>
      </w:r>
      <w:proofErr w:type="spellStart"/>
      <w:r>
        <w:t>zükunfft</w:t>
      </w:r>
      <w:proofErr w:type="spellEnd"/>
      <w:r>
        <w:t xml:space="preserve"> sein des </w:t>
      </w:r>
      <w:proofErr w:type="spellStart"/>
      <w:r>
        <w:t>suns</w:t>
      </w:r>
      <w:proofErr w:type="spellEnd"/>
      <w:r>
        <w:t xml:space="preserve"> des </w:t>
      </w:r>
      <w:proofErr w:type="spellStart"/>
      <w:r>
        <w:t>menschen</w:t>
      </w:r>
      <w:proofErr w:type="spellEnd"/>
      <w:r>
        <w:t xml:space="preserve"> d' jetzund ist in d' </w:t>
      </w:r>
      <w:proofErr w:type="spellStart"/>
      <w:r>
        <w:t>glori</w:t>
      </w:r>
      <w:proofErr w:type="spellEnd"/>
      <w:r>
        <w:t xml:space="preserve"> </w:t>
      </w:r>
      <w:proofErr w:type="spellStart"/>
      <w:r>
        <w:t>got</w:t>
      </w:r>
      <w:proofErr w:type="spellEnd"/>
      <w:r>
        <w:t xml:space="preserve"> des </w:t>
      </w:r>
      <w:proofErr w:type="spellStart"/>
      <w:r>
        <w:t>vaters</w:t>
      </w:r>
      <w:proofErr w:type="spellEnd"/>
      <w:r>
        <w:t xml:space="preserve">. </w:t>
      </w:r>
    </w:p>
    <w:p w14:paraId="144ED2B3" w14:textId="7F279670" w:rsidR="00E24477" w:rsidRDefault="00E24477" w:rsidP="00E24477">
      <w:pPr>
        <w:pStyle w:val="StandardWeb"/>
      </w:pPr>
      <w:r>
        <w:t xml:space="preserve">61. Was </w:t>
      </w:r>
      <w:proofErr w:type="spellStart"/>
      <w:r>
        <w:t>gepuret</w:t>
      </w:r>
      <w:proofErr w:type="spellEnd"/>
      <w:r>
        <w:t xml:space="preserve"> </w:t>
      </w:r>
      <w:proofErr w:type="spellStart"/>
      <w:r>
        <w:t>dan</w:t>
      </w:r>
      <w:proofErr w:type="spellEnd"/>
      <w:r>
        <w:t xml:space="preserve"> zu </w:t>
      </w:r>
      <w:proofErr w:type="spellStart"/>
      <w:r>
        <w:t>thün</w:t>
      </w:r>
      <w:proofErr w:type="spellEnd"/>
      <w:r>
        <w:t xml:space="preserve">, bei dem </w:t>
      </w:r>
      <w:proofErr w:type="spellStart"/>
      <w:r>
        <w:t>leichnam</w:t>
      </w:r>
      <w:proofErr w:type="spellEnd"/>
      <w:r>
        <w:t xml:space="preserve"> und </w:t>
      </w:r>
      <w:proofErr w:type="spellStart"/>
      <w:r>
        <w:t>plüt</w:t>
      </w:r>
      <w:proofErr w:type="spellEnd"/>
      <w:r>
        <w:t xml:space="preserve"> Christi?</w:t>
      </w:r>
      <w:r>
        <w:br/>
      </w:r>
      <w:r>
        <w:rPr>
          <w:rStyle w:val="Fett"/>
        </w:rPr>
        <w:t>A.</w:t>
      </w:r>
      <w:r>
        <w:t xml:space="preserve"> Zum </w:t>
      </w:r>
      <w:proofErr w:type="spellStart"/>
      <w:r>
        <w:t>erstn</w:t>
      </w:r>
      <w:proofErr w:type="spellEnd"/>
      <w:r>
        <w:t xml:space="preserve"> </w:t>
      </w:r>
      <w:proofErr w:type="spellStart"/>
      <w:r>
        <w:t>gepürt</w:t>
      </w:r>
      <w:proofErr w:type="spellEnd"/>
      <w:r>
        <w:t xml:space="preserve"> </w:t>
      </w:r>
      <w:proofErr w:type="spellStart"/>
      <w:r>
        <w:t>zugelauben</w:t>
      </w:r>
      <w:proofErr w:type="spellEnd"/>
      <w:r>
        <w:t xml:space="preserve">, wo das </w:t>
      </w:r>
      <w:proofErr w:type="spellStart"/>
      <w:r>
        <w:t>sacrtament</w:t>
      </w:r>
      <w:proofErr w:type="spellEnd"/>
      <w:r>
        <w:t xml:space="preserve"> in der </w:t>
      </w:r>
      <w:proofErr w:type="spellStart"/>
      <w:r>
        <w:t>mainung</w:t>
      </w:r>
      <w:proofErr w:type="spellEnd"/>
      <w:r>
        <w:t xml:space="preserve"> und </w:t>
      </w:r>
      <w:proofErr w:type="spellStart"/>
      <w:r>
        <w:t>botschafft</w:t>
      </w:r>
      <w:proofErr w:type="spellEnd"/>
      <w:r>
        <w:t xml:space="preserve"> des </w:t>
      </w:r>
      <w:proofErr w:type="spellStart"/>
      <w:r>
        <w:t>herren</w:t>
      </w:r>
      <w:proofErr w:type="spellEnd"/>
      <w:r>
        <w:t xml:space="preserve"> </w:t>
      </w:r>
      <w:proofErr w:type="spellStart"/>
      <w:r>
        <w:t>Jhesu</w:t>
      </w:r>
      <w:proofErr w:type="spellEnd"/>
      <w:r>
        <w:t xml:space="preserve"> Christi und seiner </w:t>
      </w:r>
      <w:proofErr w:type="spellStart"/>
      <w:r>
        <w:t>heyligen</w:t>
      </w:r>
      <w:proofErr w:type="spellEnd"/>
      <w:r>
        <w:t xml:space="preserve"> Kirchen, von </w:t>
      </w:r>
      <w:proofErr w:type="spellStart"/>
      <w:r>
        <w:t>getrewen</w:t>
      </w:r>
      <w:proofErr w:type="spellEnd"/>
      <w:r>
        <w:t xml:space="preserve"> </w:t>
      </w:r>
      <w:proofErr w:type="spellStart"/>
      <w:r>
        <w:t>priestern</w:t>
      </w:r>
      <w:proofErr w:type="spellEnd"/>
      <w:r>
        <w:t xml:space="preserve">, ordentlich gesegnet </w:t>
      </w:r>
      <w:proofErr w:type="spellStart"/>
      <w:r>
        <w:t>wirt</w:t>
      </w:r>
      <w:proofErr w:type="spellEnd"/>
      <w:r>
        <w:t xml:space="preserve">, </w:t>
      </w:r>
      <w:proofErr w:type="spellStart"/>
      <w:r>
        <w:t>mt</w:t>
      </w:r>
      <w:proofErr w:type="spellEnd"/>
      <w:r>
        <w:t xml:space="preserve"> dem </w:t>
      </w:r>
      <w:proofErr w:type="spellStart"/>
      <w:r>
        <w:t>gepet</w:t>
      </w:r>
      <w:proofErr w:type="spellEnd"/>
      <w:r>
        <w:t xml:space="preserve"> und </w:t>
      </w:r>
      <w:proofErr w:type="spellStart"/>
      <w:r>
        <w:t>wort</w:t>
      </w:r>
      <w:proofErr w:type="spellEnd"/>
      <w:r>
        <w:t xml:space="preserve"> des </w:t>
      </w:r>
      <w:proofErr w:type="spellStart"/>
      <w:r>
        <w:t>herren</w:t>
      </w:r>
      <w:proofErr w:type="spellEnd"/>
      <w:r>
        <w:t xml:space="preserve">, bezeuget und verkündet </w:t>
      </w:r>
      <w:proofErr w:type="spellStart"/>
      <w:r>
        <w:t>wirt</w:t>
      </w:r>
      <w:proofErr w:type="spellEnd"/>
      <w:r>
        <w:t xml:space="preserve">, das, </w:t>
      </w:r>
      <w:proofErr w:type="spellStart"/>
      <w:r>
        <w:t>dz</w:t>
      </w:r>
      <w:proofErr w:type="spellEnd"/>
      <w:r>
        <w:t xml:space="preserve"> gesegnet </w:t>
      </w:r>
      <w:proofErr w:type="spellStart"/>
      <w:r>
        <w:t>brot</w:t>
      </w:r>
      <w:proofErr w:type="spellEnd"/>
      <w:r>
        <w:t xml:space="preserve"> des </w:t>
      </w:r>
      <w:proofErr w:type="spellStart"/>
      <w:r>
        <w:t>herren</w:t>
      </w:r>
      <w:proofErr w:type="spellEnd"/>
      <w:r>
        <w:t xml:space="preserve"> sein </w:t>
      </w:r>
      <w:proofErr w:type="spellStart"/>
      <w:r>
        <w:t>leichnam</w:t>
      </w:r>
      <w:proofErr w:type="spellEnd"/>
      <w:r>
        <w:t xml:space="preserve"> sey, welcher </w:t>
      </w:r>
      <w:proofErr w:type="spellStart"/>
      <w:r>
        <w:t>fur</w:t>
      </w:r>
      <w:proofErr w:type="spellEnd"/>
      <w:r>
        <w:t xml:space="preserve"> </w:t>
      </w:r>
      <w:proofErr w:type="spellStart"/>
      <w:r>
        <w:t>unns</w:t>
      </w:r>
      <w:proofErr w:type="spellEnd"/>
      <w:r>
        <w:t xml:space="preserve"> </w:t>
      </w:r>
      <w:proofErr w:type="spellStart"/>
      <w:r>
        <w:t>solt</w:t>
      </w:r>
      <w:proofErr w:type="spellEnd"/>
      <w:r>
        <w:t xml:space="preserve"> verraten und gegeben werden, und der gesegnet </w:t>
      </w:r>
      <w:proofErr w:type="spellStart"/>
      <w:r>
        <w:t>kelch</w:t>
      </w:r>
      <w:proofErr w:type="spellEnd"/>
      <w:r>
        <w:t xml:space="preserve"> des </w:t>
      </w:r>
      <w:proofErr w:type="spellStart"/>
      <w:r>
        <w:t>herrn</w:t>
      </w:r>
      <w:proofErr w:type="spellEnd"/>
      <w:r>
        <w:t xml:space="preserve"> sein </w:t>
      </w:r>
      <w:proofErr w:type="spellStart"/>
      <w:r>
        <w:t>blüt</w:t>
      </w:r>
      <w:proofErr w:type="spellEnd"/>
      <w:r>
        <w:t xml:space="preserve"> sey, welche </w:t>
      </w:r>
      <w:proofErr w:type="spellStart"/>
      <w:r>
        <w:t>fur</w:t>
      </w:r>
      <w:proofErr w:type="spellEnd"/>
      <w:r>
        <w:t xml:space="preserve"> uns und </w:t>
      </w:r>
      <w:proofErr w:type="spellStart"/>
      <w:r>
        <w:t>fur</w:t>
      </w:r>
      <w:proofErr w:type="spellEnd"/>
      <w:r>
        <w:t xml:space="preserve"> </w:t>
      </w:r>
      <w:proofErr w:type="spellStart"/>
      <w:r>
        <w:t>vil</w:t>
      </w:r>
      <w:proofErr w:type="spellEnd"/>
      <w:r>
        <w:t xml:space="preserve"> </w:t>
      </w:r>
      <w:proofErr w:type="spellStart"/>
      <w:r>
        <w:t>solt</w:t>
      </w:r>
      <w:proofErr w:type="spellEnd"/>
      <w:r>
        <w:t xml:space="preserve"> vergossen werden und das </w:t>
      </w:r>
      <w:proofErr w:type="spellStart"/>
      <w:r>
        <w:t>geschicht</w:t>
      </w:r>
      <w:proofErr w:type="spellEnd"/>
      <w:r>
        <w:t xml:space="preserve"> mit dem </w:t>
      </w:r>
      <w:proofErr w:type="spellStart"/>
      <w:r>
        <w:t>wort</w:t>
      </w:r>
      <w:proofErr w:type="spellEnd"/>
      <w:r>
        <w:t xml:space="preserve"> das do </w:t>
      </w:r>
      <w:proofErr w:type="spellStart"/>
      <w:r>
        <w:t>weyszt</w:t>
      </w:r>
      <w:proofErr w:type="spellEnd"/>
      <w:r>
        <w:t xml:space="preserve"> </w:t>
      </w:r>
      <w:proofErr w:type="spellStart"/>
      <w:r>
        <w:t>auff</w:t>
      </w:r>
      <w:proofErr w:type="spellEnd"/>
      <w:r>
        <w:t xml:space="preserve"> das </w:t>
      </w:r>
      <w:proofErr w:type="spellStart"/>
      <w:r>
        <w:t>brot</w:t>
      </w:r>
      <w:proofErr w:type="spellEnd"/>
      <w:r>
        <w:t xml:space="preserve"> </w:t>
      </w:r>
      <w:proofErr w:type="spellStart"/>
      <w:r>
        <w:t>unnd</w:t>
      </w:r>
      <w:proofErr w:type="spellEnd"/>
      <w:r>
        <w:t xml:space="preserve"> wein, das ist ec. </w:t>
      </w:r>
      <w:proofErr w:type="spellStart"/>
      <w:r>
        <w:t>Alszo</w:t>
      </w:r>
      <w:proofErr w:type="spellEnd"/>
      <w:r>
        <w:t xml:space="preserve"> </w:t>
      </w:r>
      <w:proofErr w:type="spellStart"/>
      <w:r>
        <w:t>pald</w:t>
      </w:r>
      <w:proofErr w:type="spellEnd"/>
      <w:r>
        <w:t xml:space="preserve"> an </w:t>
      </w:r>
      <w:proofErr w:type="spellStart"/>
      <w:r>
        <w:t>anllen</w:t>
      </w:r>
      <w:proofErr w:type="spellEnd"/>
      <w:r>
        <w:t xml:space="preserve"> </w:t>
      </w:r>
      <w:proofErr w:type="spellStart"/>
      <w:r>
        <w:t>zweyffel</w:t>
      </w:r>
      <w:proofErr w:type="spellEnd"/>
      <w:r>
        <w:t xml:space="preserve">, </w:t>
      </w:r>
      <w:proofErr w:type="spellStart"/>
      <w:r>
        <w:t>sol</w:t>
      </w:r>
      <w:proofErr w:type="spellEnd"/>
      <w:r>
        <w:t xml:space="preserve"> </w:t>
      </w:r>
      <w:proofErr w:type="spellStart"/>
      <w:r>
        <w:t>ainfeltiglich</w:t>
      </w:r>
      <w:proofErr w:type="spellEnd"/>
      <w:r>
        <w:t xml:space="preserve"> </w:t>
      </w:r>
      <w:proofErr w:type="spellStart"/>
      <w:r>
        <w:t>gelaubt</w:t>
      </w:r>
      <w:proofErr w:type="spellEnd"/>
      <w:r>
        <w:t xml:space="preserve"> werden, den worten Christi, Das </w:t>
      </w:r>
      <w:proofErr w:type="spellStart"/>
      <w:r>
        <w:t>dz</w:t>
      </w:r>
      <w:proofErr w:type="spellEnd"/>
      <w:r>
        <w:t xml:space="preserve"> </w:t>
      </w:r>
      <w:proofErr w:type="spellStart"/>
      <w:r>
        <w:t>brot</w:t>
      </w:r>
      <w:proofErr w:type="spellEnd"/>
      <w:r>
        <w:t xml:space="preserve"> ist der </w:t>
      </w:r>
      <w:proofErr w:type="spellStart"/>
      <w:r>
        <w:t>leichnam</w:t>
      </w:r>
      <w:proofErr w:type="spellEnd"/>
      <w:r>
        <w:t xml:space="preserve"> Christi, welcher da </w:t>
      </w:r>
      <w:proofErr w:type="spellStart"/>
      <w:r>
        <w:t>solt</w:t>
      </w:r>
      <w:proofErr w:type="spellEnd"/>
      <w:r>
        <w:t xml:space="preserve"> verraten werden, </w:t>
      </w:r>
      <w:proofErr w:type="spellStart"/>
      <w:r>
        <w:t>unnd</w:t>
      </w:r>
      <w:proofErr w:type="spellEnd"/>
      <w:r>
        <w:t xml:space="preserve"> der wein das </w:t>
      </w:r>
      <w:proofErr w:type="spellStart"/>
      <w:r>
        <w:t>plüt</w:t>
      </w:r>
      <w:proofErr w:type="spellEnd"/>
      <w:r>
        <w:t xml:space="preserve"> Christi, welches </w:t>
      </w:r>
      <w:proofErr w:type="spellStart"/>
      <w:r>
        <w:t>solt</w:t>
      </w:r>
      <w:proofErr w:type="spellEnd"/>
      <w:r>
        <w:t xml:space="preserve"> vergossen werden, </w:t>
      </w:r>
      <w:proofErr w:type="spellStart"/>
      <w:r>
        <w:t>zw</w:t>
      </w:r>
      <w:proofErr w:type="spellEnd"/>
      <w:r>
        <w:t xml:space="preserve"> </w:t>
      </w:r>
      <w:proofErr w:type="spellStart"/>
      <w:r>
        <w:t>vergebung</w:t>
      </w:r>
      <w:proofErr w:type="spellEnd"/>
      <w:r>
        <w:t xml:space="preserve"> der </w:t>
      </w:r>
      <w:proofErr w:type="spellStart"/>
      <w:r>
        <w:t>sünden</w:t>
      </w:r>
      <w:proofErr w:type="spellEnd"/>
      <w:r>
        <w:t xml:space="preserve">, und das </w:t>
      </w:r>
      <w:proofErr w:type="spellStart"/>
      <w:r>
        <w:t>geschicht</w:t>
      </w:r>
      <w:proofErr w:type="spellEnd"/>
      <w:r>
        <w:t xml:space="preserve"> mit </w:t>
      </w:r>
      <w:proofErr w:type="spellStart"/>
      <w:r>
        <w:t>ainem</w:t>
      </w:r>
      <w:proofErr w:type="spellEnd"/>
      <w:r>
        <w:t xml:space="preserve"> </w:t>
      </w:r>
      <w:proofErr w:type="spellStart"/>
      <w:r>
        <w:t>noturfftigen</w:t>
      </w:r>
      <w:proofErr w:type="spellEnd"/>
      <w:r>
        <w:t xml:space="preserve">, sacramentlichen und testamentlichen </w:t>
      </w:r>
      <w:proofErr w:type="spellStart"/>
      <w:r>
        <w:t>weszen</w:t>
      </w:r>
      <w:proofErr w:type="spellEnd"/>
      <w:r>
        <w:t xml:space="preserve">, zu dienst und gebrauch des </w:t>
      </w:r>
      <w:proofErr w:type="spellStart"/>
      <w:r>
        <w:t>geystlichen</w:t>
      </w:r>
      <w:proofErr w:type="spellEnd"/>
      <w:r>
        <w:t xml:space="preserve"> </w:t>
      </w:r>
      <w:proofErr w:type="spellStart"/>
      <w:r>
        <w:t>weszenns</w:t>
      </w:r>
      <w:proofErr w:type="spellEnd"/>
      <w:r>
        <w:t xml:space="preserve">, welches </w:t>
      </w:r>
      <w:proofErr w:type="spellStart"/>
      <w:r>
        <w:t>verkundte</w:t>
      </w:r>
      <w:proofErr w:type="spellEnd"/>
      <w:r>
        <w:t xml:space="preserve"> </w:t>
      </w:r>
      <w:proofErr w:type="spellStart"/>
      <w:r>
        <w:t>brot</w:t>
      </w:r>
      <w:proofErr w:type="spellEnd"/>
      <w:r>
        <w:t xml:space="preserve"> sein </w:t>
      </w:r>
      <w:proofErr w:type="spellStart"/>
      <w:r>
        <w:t>leychnam</w:t>
      </w:r>
      <w:proofErr w:type="spellEnd"/>
      <w:r>
        <w:t xml:space="preserve">, und den </w:t>
      </w:r>
      <w:proofErr w:type="spellStart"/>
      <w:r>
        <w:t>kelch</w:t>
      </w:r>
      <w:proofErr w:type="spellEnd"/>
      <w:r>
        <w:t xml:space="preserve"> sein </w:t>
      </w:r>
      <w:proofErr w:type="spellStart"/>
      <w:r>
        <w:t>plüt</w:t>
      </w:r>
      <w:proofErr w:type="spellEnd"/>
      <w:r>
        <w:t xml:space="preserve">, </w:t>
      </w:r>
      <w:proofErr w:type="spellStart"/>
      <w:r>
        <w:t>gepeut</w:t>
      </w:r>
      <w:proofErr w:type="spellEnd"/>
      <w:r>
        <w:t xml:space="preserve"> Christ' </w:t>
      </w:r>
      <w:proofErr w:type="spellStart"/>
      <w:r>
        <w:t>zunemen</w:t>
      </w:r>
      <w:proofErr w:type="spellEnd"/>
      <w:r>
        <w:t xml:space="preserve">, zu essen und </w:t>
      </w:r>
      <w:proofErr w:type="spellStart"/>
      <w:r>
        <w:t>zutrincken</w:t>
      </w:r>
      <w:proofErr w:type="spellEnd"/>
      <w:r>
        <w:t xml:space="preserve"> und ein </w:t>
      </w:r>
      <w:proofErr w:type="spellStart"/>
      <w:r>
        <w:t>wirdige</w:t>
      </w:r>
      <w:proofErr w:type="spellEnd"/>
      <w:r>
        <w:t xml:space="preserve"> </w:t>
      </w:r>
      <w:proofErr w:type="spellStart"/>
      <w:r>
        <w:t>gedechtnus</w:t>
      </w:r>
      <w:proofErr w:type="spellEnd"/>
      <w:r>
        <w:t xml:space="preserve"> zu </w:t>
      </w:r>
      <w:proofErr w:type="spellStart"/>
      <w:r>
        <w:t>thün</w:t>
      </w:r>
      <w:proofErr w:type="spellEnd"/>
      <w:r>
        <w:t xml:space="preserve"> seins </w:t>
      </w:r>
      <w:proofErr w:type="spellStart"/>
      <w:r>
        <w:t>verratens</w:t>
      </w:r>
      <w:proofErr w:type="spellEnd"/>
      <w:r>
        <w:t xml:space="preserve">, seins </w:t>
      </w:r>
      <w:proofErr w:type="spellStart"/>
      <w:r>
        <w:t>leidens</w:t>
      </w:r>
      <w:proofErr w:type="spellEnd"/>
      <w:r>
        <w:t xml:space="preserve">, und </w:t>
      </w:r>
      <w:proofErr w:type="spellStart"/>
      <w:r>
        <w:t>vergessung</w:t>
      </w:r>
      <w:proofErr w:type="spellEnd"/>
      <w:r>
        <w:t xml:space="preserve"> seins </w:t>
      </w:r>
      <w:proofErr w:type="spellStart"/>
      <w:r>
        <w:t>plüts</w:t>
      </w:r>
      <w:proofErr w:type="spellEnd"/>
      <w:r>
        <w:t xml:space="preserve">. Ja auch </w:t>
      </w:r>
      <w:proofErr w:type="spellStart"/>
      <w:r>
        <w:t>verkundng</w:t>
      </w:r>
      <w:proofErr w:type="spellEnd"/>
      <w:r>
        <w:t xml:space="preserve"> seines </w:t>
      </w:r>
      <w:proofErr w:type="spellStart"/>
      <w:r>
        <w:t>tods</w:t>
      </w:r>
      <w:proofErr w:type="spellEnd"/>
      <w:r>
        <w:t xml:space="preserve">, und </w:t>
      </w:r>
      <w:proofErr w:type="spellStart"/>
      <w:r>
        <w:t>bereyttung</w:t>
      </w:r>
      <w:proofErr w:type="spellEnd"/>
      <w:r>
        <w:t xml:space="preserve"> dar durch der </w:t>
      </w:r>
      <w:proofErr w:type="spellStart"/>
      <w:r>
        <w:t>geystlichen</w:t>
      </w:r>
      <w:proofErr w:type="spellEnd"/>
      <w:r>
        <w:t xml:space="preserve"> </w:t>
      </w:r>
      <w:proofErr w:type="spellStart"/>
      <w:r>
        <w:t>speysz</w:t>
      </w:r>
      <w:proofErr w:type="spellEnd"/>
      <w:r>
        <w:t xml:space="preserve"> und </w:t>
      </w:r>
      <w:proofErr w:type="spellStart"/>
      <w:r>
        <w:t>trancks</w:t>
      </w:r>
      <w:proofErr w:type="spellEnd"/>
      <w:r>
        <w:t xml:space="preserve">, und </w:t>
      </w:r>
      <w:proofErr w:type="spellStart"/>
      <w:r>
        <w:t>geding</w:t>
      </w:r>
      <w:proofErr w:type="spellEnd"/>
      <w:r>
        <w:rPr>
          <w:rStyle w:val="Endnotenzeichen"/>
        </w:rPr>
        <w:endnoteReference w:id="13"/>
      </w:r>
      <w:r>
        <w:t xml:space="preserve"> der </w:t>
      </w:r>
      <w:proofErr w:type="spellStart"/>
      <w:r>
        <w:t>taylhafftigen</w:t>
      </w:r>
      <w:proofErr w:type="spellEnd"/>
      <w:r>
        <w:t xml:space="preserve"> </w:t>
      </w:r>
      <w:proofErr w:type="spellStart"/>
      <w:r>
        <w:t>genyessung</w:t>
      </w:r>
      <w:proofErr w:type="spellEnd"/>
      <w:r>
        <w:t xml:space="preserve">, und mit der </w:t>
      </w:r>
      <w:proofErr w:type="spellStart"/>
      <w:r>
        <w:t>gedechtnusz</w:t>
      </w:r>
      <w:proofErr w:type="spellEnd"/>
      <w:r>
        <w:t xml:space="preserve"> sich </w:t>
      </w:r>
      <w:proofErr w:type="spellStart"/>
      <w:r>
        <w:t>vernewen</w:t>
      </w:r>
      <w:proofErr w:type="spellEnd"/>
      <w:r>
        <w:t xml:space="preserve"> in der </w:t>
      </w:r>
      <w:proofErr w:type="spellStart"/>
      <w:r>
        <w:t>taylhafftigkayt</w:t>
      </w:r>
      <w:proofErr w:type="spellEnd"/>
      <w:r>
        <w:t xml:space="preserve"> des </w:t>
      </w:r>
      <w:proofErr w:type="spellStart"/>
      <w:r>
        <w:t>hern</w:t>
      </w:r>
      <w:proofErr w:type="spellEnd"/>
      <w:r>
        <w:t xml:space="preserve"> </w:t>
      </w:r>
      <w:proofErr w:type="spellStart"/>
      <w:r>
        <w:t>Jhesu</w:t>
      </w:r>
      <w:proofErr w:type="spellEnd"/>
      <w:r>
        <w:t xml:space="preserve"> </w:t>
      </w:r>
      <w:proofErr w:type="spellStart"/>
      <w:r>
        <w:t>christi</w:t>
      </w:r>
      <w:proofErr w:type="spellEnd"/>
      <w:r>
        <w:t xml:space="preserve"> in </w:t>
      </w:r>
      <w:proofErr w:type="spellStart"/>
      <w:r>
        <w:t>fridsamen</w:t>
      </w:r>
      <w:proofErr w:type="spellEnd"/>
      <w:r>
        <w:t xml:space="preserve"> gewissen und </w:t>
      </w:r>
      <w:proofErr w:type="spellStart"/>
      <w:r>
        <w:t>hoffnung</w:t>
      </w:r>
      <w:proofErr w:type="spellEnd"/>
      <w:r>
        <w:t xml:space="preserve">, mit allen </w:t>
      </w:r>
      <w:proofErr w:type="spellStart"/>
      <w:r>
        <w:t>gleubigen</w:t>
      </w:r>
      <w:proofErr w:type="spellEnd"/>
      <w:r>
        <w:t xml:space="preserve"> sich </w:t>
      </w:r>
      <w:proofErr w:type="spellStart"/>
      <w:r>
        <w:t>stercken</w:t>
      </w:r>
      <w:proofErr w:type="spellEnd"/>
      <w:r>
        <w:t xml:space="preserve"> und festigen zu der mühe des Christlichen </w:t>
      </w:r>
      <w:proofErr w:type="spellStart"/>
      <w:r>
        <w:t>wegs</w:t>
      </w:r>
      <w:proofErr w:type="spellEnd"/>
      <w:r>
        <w:t xml:space="preserve"> und da mit sich erwecken, und bewegen </w:t>
      </w:r>
      <w:proofErr w:type="spellStart"/>
      <w:r>
        <w:t>zue</w:t>
      </w:r>
      <w:proofErr w:type="spellEnd"/>
      <w:r>
        <w:t xml:space="preserve"> ehre, lob und </w:t>
      </w:r>
      <w:proofErr w:type="spellStart"/>
      <w:r>
        <w:t>dancksagung</w:t>
      </w:r>
      <w:proofErr w:type="spellEnd"/>
      <w:r>
        <w:t xml:space="preserve">, durch die </w:t>
      </w:r>
      <w:proofErr w:type="spellStart"/>
      <w:r>
        <w:t>gedechtnus</w:t>
      </w:r>
      <w:proofErr w:type="spellEnd"/>
      <w:r>
        <w:t xml:space="preserve"> in </w:t>
      </w:r>
      <w:proofErr w:type="spellStart"/>
      <w:r>
        <w:t>ainer</w:t>
      </w:r>
      <w:proofErr w:type="spellEnd"/>
      <w:r>
        <w:t xml:space="preserve"> </w:t>
      </w:r>
      <w:proofErr w:type="spellStart"/>
      <w:r>
        <w:t>aufhebung</w:t>
      </w:r>
      <w:proofErr w:type="spellEnd"/>
      <w:r>
        <w:t xml:space="preserve"> </w:t>
      </w:r>
      <w:proofErr w:type="spellStart"/>
      <w:r>
        <w:t>hertzens</w:t>
      </w:r>
      <w:proofErr w:type="spellEnd"/>
      <w:r>
        <w:t xml:space="preserve"> zu dem </w:t>
      </w:r>
      <w:proofErr w:type="spellStart"/>
      <w:r>
        <w:t>herrn</w:t>
      </w:r>
      <w:proofErr w:type="spellEnd"/>
      <w:r>
        <w:t xml:space="preserve"> </w:t>
      </w:r>
      <w:proofErr w:type="spellStart"/>
      <w:r>
        <w:t>Jhesu</w:t>
      </w:r>
      <w:proofErr w:type="spellEnd"/>
      <w:r>
        <w:t xml:space="preserve"> Christo der do ist zu der gerechten welchem </w:t>
      </w:r>
      <w:proofErr w:type="spellStart"/>
      <w:r>
        <w:t>gepürt</w:t>
      </w:r>
      <w:proofErr w:type="spellEnd"/>
      <w:r>
        <w:t xml:space="preserve"> die ehre </w:t>
      </w:r>
      <w:proofErr w:type="spellStart"/>
      <w:r>
        <w:t>gottes</w:t>
      </w:r>
      <w:proofErr w:type="spellEnd"/>
      <w:r>
        <w:t xml:space="preserve"> in d' </w:t>
      </w:r>
      <w:proofErr w:type="spellStart"/>
      <w:r>
        <w:t>aynigkayt</w:t>
      </w:r>
      <w:proofErr w:type="spellEnd"/>
      <w:r>
        <w:t xml:space="preserve"> der </w:t>
      </w:r>
      <w:proofErr w:type="spellStart"/>
      <w:r>
        <w:t>heyligen</w:t>
      </w:r>
      <w:proofErr w:type="spellEnd"/>
      <w:r>
        <w:t xml:space="preserve"> </w:t>
      </w:r>
      <w:proofErr w:type="spellStart"/>
      <w:r>
        <w:t>dreyfaltigkayt</w:t>
      </w:r>
      <w:proofErr w:type="spellEnd"/>
      <w:r>
        <w:t xml:space="preserve"> Sunder in den </w:t>
      </w:r>
      <w:proofErr w:type="spellStart"/>
      <w:r>
        <w:t>gelaubigen</w:t>
      </w:r>
      <w:proofErr w:type="spellEnd"/>
      <w:r>
        <w:t xml:space="preserve"> </w:t>
      </w:r>
      <w:proofErr w:type="spellStart"/>
      <w:r>
        <w:t>gelidern</w:t>
      </w:r>
      <w:proofErr w:type="spellEnd"/>
      <w:r>
        <w:t xml:space="preserve"> als in </w:t>
      </w:r>
      <w:proofErr w:type="spellStart"/>
      <w:r>
        <w:t>geystlichen</w:t>
      </w:r>
      <w:proofErr w:type="spellEnd"/>
      <w:r>
        <w:t xml:space="preserve"> </w:t>
      </w:r>
      <w:proofErr w:type="spellStart"/>
      <w:r>
        <w:t>leichnam</w:t>
      </w:r>
      <w:proofErr w:type="spellEnd"/>
      <w:r>
        <w:t xml:space="preserve"> und heiligen Tempel, </w:t>
      </w:r>
      <w:proofErr w:type="spellStart"/>
      <w:r>
        <w:t>darinne</w:t>
      </w:r>
      <w:proofErr w:type="spellEnd"/>
      <w:r>
        <w:t xml:space="preserve"> der </w:t>
      </w:r>
      <w:proofErr w:type="spellStart"/>
      <w:r>
        <w:t>herr</w:t>
      </w:r>
      <w:proofErr w:type="spellEnd"/>
      <w:r>
        <w:t xml:space="preserve"> </w:t>
      </w:r>
      <w:proofErr w:type="spellStart"/>
      <w:r>
        <w:t>Jhesus</w:t>
      </w:r>
      <w:proofErr w:type="spellEnd"/>
      <w:r>
        <w:t xml:space="preserve"> mit seiner </w:t>
      </w:r>
      <w:proofErr w:type="spellStart"/>
      <w:r>
        <w:t>genad</w:t>
      </w:r>
      <w:proofErr w:type="spellEnd"/>
      <w:r>
        <w:t xml:space="preserve"> und </w:t>
      </w:r>
      <w:proofErr w:type="spellStart"/>
      <w:r>
        <w:t>warhayt</w:t>
      </w:r>
      <w:proofErr w:type="spellEnd"/>
      <w:r>
        <w:t xml:space="preserve"> </w:t>
      </w:r>
      <w:proofErr w:type="spellStart"/>
      <w:r>
        <w:t>geystlich</w:t>
      </w:r>
      <w:proofErr w:type="spellEnd"/>
      <w:r>
        <w:t xml:space="preserve"> ist höher und </w:t>
      </w:r>
      <w:proofErr w:type="spellStart"/>
      <w:r>
        <w:t>warhafftiger</w:t>
      </w:r>
      <w:proofErr w:type="spellEnd"/>
      <w:r>
        <w:t xml:space="preserve">, </w:t>
      </w:r>
      <w:proofErr w:type="spellStart"/>
      <w:r>
        <w:t>uber</w:t>
      </w:r>
      <w:proofErr w:type="spellEnd"/>
      <w:r>
        <w:t xml:space="preserve"> alle </w:t>
      </w:r>
      <w:proofErr w:type="spellStart"/>
      <w:r>
        <w:t>dienstperliche</w:t>
      </w:r>
      <w:proofErr w:type="spellEnd"/>
      <w:r>
        <w:t xml:space="preserve"> ding </w:t>
      </w:r>
      <w:proofErr w:type="spellStart"/>
      <w:r>
        <w:t>gepuret</w:t>
      </w:r>
      <w:proofErr w:type="spellEnd"/>
      <w:r>
        <w:t xml:space="preserve"> im die </w:t>
      </w:r>
      <w:proofErr w:type="spellStart"/>
      <w:r>
        <w:t>ordenliche</w:t>
      </w:r>
      <w:proofErr w:type="spellEnd"/>
      <w:r>
        <w:t xml:space="preserve"> ehre. Als mit gehorsam, lieb </w:t>
      </w:r>
      <w:proofErr w:type="spellStart"/>
      <w:r>
        <w:t>unnd</w:t>
      </w:r>
      <w:proofErr w:type="spellEnd"/>
      <w:r>
        <w:t xml:space="preserve"> mit </w:t>
      </w:r>
      <w:proofErr w:type="spellStart"/>
      <w:r>
        <w:t>Barmhertzigen</w:t>
      </w:r>
      <w:proofErr w:type="spellEnd"/>
      <w:r>
        <w:t xml:space="preserve"> </w:t>
      </w:r>
      <w:proofErr w:type="spellStart"/>
      <w:r>
        <w:t>wercken</w:t>
      </w:r>
      <w:proofErr w:type="spellEnd"/>
      <w:r>
        <w:t xml:space="preserve"> </w:t>
      </w:r>
      <w:proofErr w:type="spellStart"/>
      <w:r>
        <w:t>Geystlichen</w:t>
      </w:r>
      <w:proofErr w:type="spellEnd"/>
      <w:r>
        <w:t xml:space="preserve"> oder </w:t>
      </w:r>
      <w:proofErr w:type="spellStart"/>
      <w:r>
        <w:t>Leyplichen</w:t>
      </w:r>
      <w:proofErr w:type="spellEnd"/>
      <w:r>
        <w:t xml:space="preserve"> im zu dienen wann Er saget, was </w:t>
      </w:r>
      <w:proofErr w:type="spellStart"/>
      <w:r>
        <w:t>ir</w:t>
      </w:r>
      <w:proofErr w:type="spellEnd"/>
      <w:r>
        <w:t xml:space="preserve"> meinem aller kleinsten habt gethan, das habt </w:t>
      </w:r>
      <w:proofErr w:type="spellStart"/>
      <w:r>
        <w:t>ir</w:t>
      </w:r>
      <w:proofErr w:type="spellEnd"/>
      <w:r>
        <w:t xml:space="preserve"> mir getan. In dem </w:t>
      </w:r>
      <w:proofErr w:type="spellStart"/>
      <w:r>
        <w:t>wort</w:t>
      </w:r>
      <w:proofErr w:type="spellEnd"/>
      <w:r>
        <w:t xml:space="preserve"> seiner </w:t>
      </w:r>
      <w:proofErr w:type="spellStart"/>
      <w:r>
        <w:t>botschafft</w:t>
      </w:r>
      <w:proofErr w:type="spellEnd"/>
      <w:r>
        <w:t xml:space="preserve">, </w:t>
      </w:r>
      <w:proofErr w:type="spellStart"/>
      <w:r>
        <w:t>sol</w:t>
      </w:r>
      <w:proofErr w:type="spellEnd"/>
      <w:r>
        <w:t xml:space="preserve"> man in </w:t>
      </w:r>
      <w:proofErr w:type="spellStart"/>
      <w:r>
        <w:t>auffnemen</w:t>
      </w:r>
      <w:proofErr w:type="spellEnd"/>
      <w:r>
        <w:t xml:space="preserve"> im </w:t>
      </w:r>
      <w:proofErr w:type="spellStart"/>
      <w:r>
        <w:t>gehorszammen</w:t>
      </w:r>
      <w:proofErr w:type="spellEnd"/>
      <w:r>
        <w:t xml:space="preserve"> und durch den glauben behüten, und in dem Sacrament in der </w:t>
      </w:r>
      <w:proofErr w:type="spellStart"/>
      <w:r>
        <w:t>verbindung</w:t>
      </w:r>
      <w:proofErr w:type="spellEnd"/>
      <w:r>
        <w:t xml:space="preserve"> des </w:t>
      </w:r>
      <w:proofErr w:type="spellStart"/>
      <w:r>
        <w:t>newen</w:t>
      </w:r>
      <w:proofErr w:type="spellEnd"/>
      <w:r>
        <w:t xml:space="preserve"> </w:t>
      </w:r>
      <w:proofErr w:type="spellStart"/>
      <w:r>
        <w:t>testaments</w:t>
      </w:r>
      <w:proofErr w:type="spellEnd"/>
      <w:r>
        <w:t xml:space="preserve"> geniessen ec. </w:t>
      </w:r>
    </w:p>
    <w:p w14:paraId="2EF5C929" w14:textId="77777777" w:rsidR="00E24477" w:rsidRDefault="00E24477" w:rsidP="00E24477">
      <w:pPr>
        <w:pStyle w:val="StandardWeb"/>
      </w:pPr>
      <w:r>
        <w:t xml:space="preserve">62. Wie irren die </w:t>
      </w:r>
      <w:proofErr w:type="spellStart"/>
      <w:r>
        <w:t>lewt</w:t>
      </w:r>
      <w:proofErr w:type="spellEnd"/>
      <w:r>
        <w:t xml:space="preserve"> in der falschen </w:t>
      </w:r>
      <w:proofErr w:type="spellStart"/>
      <w:r>
        <w:t>ertichten</w:t>
      </w:r>
      <w:proofErr w:type="spellEnd"/>
      <w:r>
        <w:t xml:space="preserve"> </w:t>
      </w:r>
      <w:proofErr w:type="spellStart"/>
      <w:r>
        <w:t>geystlikeyt</w:t>
      </w:r>
      <w:proofErr w:type="spellEnd"/>
      <w:r>
        <w:t>?</w:t>
      </w:r>
      <w:r>
        <w:br/>
      </w:r>
      <w:r>
        <w:rPr>
          <w:rStyle w:val="Fett"/>
        </w:rPr>
        <w:t>A.</w:t>
      </w:r>
      <w:r>
        <w:t xml:space="preserve"> Wann sie die rechte </w:t>
      </w:r>
      <w:proofErr w:type="spellStart"/>
      <w:r>
        <w:t>nit</w:t>
      </w:r>
      <w:proofErr w:type="spellEnd"/>
      <w:r>
        <w:t xml:space="preserve"> erkennen. </w:t>
      </w:r>
    </w:p>
    <w:p w14:paraId="26330336" w14:textId="77777777" w:rsidR="00E24477" w:rsidRDefault="00E24477" w:rsidP="00E24477">
      <w:pPr>
        <w:pStyle w:val="StandardWeb"/>
      </w:pPr>
      <w:r>
        <w:t xml:space="preserve">63. Was ist die </w:t>
      </w:r>
      <w:proofErr w:type="spellStart"/>
      <w:r>
        <w:t>geystligkayt</w:t>
      </w:r>
      <w:proofErr w:type="spellEnd"/>
      <w:r>
        <w:t>?</w:t>
      </w:r>
      <w:r>
        <w:br/>
      </w:r>
      <w:r>
        <w:rPr>
          <w:rStyle w:val="Fett"/>
        </w:rPr>
        <w:t>A.</w:t>
      </w:r>
      <w:r>
        <w:t xml:space="preserve"> Es ist </w:t>
      </w:r>
      <w:proofErr w:type="spellStart"/>
      <w:r>
        <w:t>dy</w:t>
      </w:r>
      <w:proofErr w:type="spellEnd"/>
      <w:r>
        <w:t xml:space="preserve"> </w:t>
      </w:r>
      <w:proofErr w:type="spellStart"/>
      <w:r>
        <w:t>geystliche</w:t>
      </w:r>
      <w:proofErr w:type="spellEnd"/>
      <w:r>
        <w:t xml:space="preserve"> bruderschafft </w:t>
      </w:r>
      <w:proofErr w:type="spellStart"/>
      <w:r>
        <w:t>od</w:t>
      </w:r>
      <w:proofErr w:type="spellEnd"/>
      <w:r>
        <w:t xml:space="preserve">' </w:t>
      </w:r>
      <w:proofErr w:type="spellStart"/>
      <w:r>
        <w:t>geystliche</w:t>
      </w:r>
      <w:proofErr w:type="spellEnd"/>
      <w:r>
        <w:t xml:space="preserve"> </w:t>
      </w:r>
      <w:proofErr w:type="spellStart"/>
      <w:r>
        <w:t>iunckfrawschafft</w:t>
      </w:r>
      <w:proofErr w:type="spellEnd"/>
      <w:r>
        <w:t xml:space="preserve"> oder geistliche Priesterschafft. </w:t>
      </w:r>
    </w:p>
    <w:p w14:paraId="0E0EF5E1" w14:textId="77777777" w:rsidR="00E24477" w:rsidRDefault="00E24477" w:rsidP="00E24477">
      <w:pPr>
        <w:pStyle w:val="StandardWeb"/>
      </w:pPr>
      <w:r>
        <w:t xml:space="preserve">64. Was ist die </w:t>
      </w:r>
      <w:proofErr w:type="spellStart"/>
      <w:r>
        <w:t>Warhafftige</w:t>
      </w:r>
      <w:proofErr w:type="spellEnd"/>
      <w:r>
        <w:t xml:space="preserve"> </w:t>
      </w:r>
      <w:proofErr w:type="spellStart"/>
      <w:r>
        <w:t>geystligkayt</w:t>
      </w:r>
      <w:proofErr w:type="spellEnd"/>
      <w:r>
        <w:t>?</w:t>
      </w:r>
      <w:r>
        <w:br/>
      </w:r>
      <w:r>
        <w:rPr>
          <w:rStyle w:val="Fett"/>
        </w:rPr>
        <w:t>A.</w:t>
      </w:r>
      <w:r>
        <w:t xml:space="preserve"> Wan sie die rechten </w:t>
      </w:r>
      <w:proofErr w:type="spellStart"/>
      <w:r>
        <w:t>gruntlichen</w:t>
      </w:r>
      <w:proofErr w:type="spellEnd"/>
      <w:r>
        <w:t xml:space="preserve"> </w:t>
      </w:r>
      <w:proofErr w:type="spellStart"/>
      <w:r>
        <w:t>warhayt</w:t>
      </w:r>
      <w:proofErr w:type="spellEnd"/>
      <w:r>
        <w:t xml:space="preserve"> des </w:t>
      </w:r>
      <w:proofErr w:type="spellStart"/>
      <w:r>
        <w:t>glaubens</w:t>
      </w:r>
      <w:proofErr w:type="spellEnd"/>
      <w:r>
        <w:t xml:space="preserve"> der lieb und der </w:t>
      </w:r>
      <w:proofErr w:type="spellStart"/>
      <w:r>
        <w:t>hoffnung</w:t>
      </w:r>
      <w:proofErr w:type="spellEnd"/>
      <w:r>
        <w:t xml:space="preserve"> in der </w:t>
      </w:r>
      <w:proofErr w:type="spellStart"/>
      <w:r>
        <w:t>verbindung</w:t>
      </w:r>
      <w:proofErr w:type="spellEnd"/>
      <w:r>
        <w:t xml:space="preserve"> des </w:t>
      </w:r>
      <w:proofErr w:type="spellStart"/>
      <w:r>
        <w:t>Newen</w:t>
      </w:r>
      <w:proofErr w:type="spellEnd"/>
      <w:r>
        <w:t xml:space="preserve"> </w:t>
      </w:r>
      <w:proofErr w:type="spellStart"/>
      <w:r>
        <w:t>testaments</w:t>
      </w:r>
      <w:proofErr w:type="spellEnd"/>
      <w:r>
        <w:t xml:space="preserve"> das mit den </w:t>
      </w:r>
      <w:proofErr w:type="spellStart"/>
      <w:r>
        <w:t>wercken</w:t>
      </w:r>
      <w:proofErr w:type="spellEnd"/>
      <w:r>
        <w:t xml:space="preserve"> gehalten </w:t>
      </w:r>
      <w:proofErr w:type="spellStart"/>
      <w:r>
        <w:t>wirtt</w:t>
      </w:r>
      <w:proofErr w:type="spellEnd"/>
      <w:r>
        <w:t xml:space="preserve"> in der </w:t>
      </w:r>
      <w:proofErr w:type="spellStart"/>
      <w:r>
        <w:t>nachvolgung</w:t>
      </w:r>
      <w:proofErr w:type="spellEnd"/>
      <w:r>
        <w:t xml:space="preserve"> des </w:t>
      </w:r>
      <w:proofErr w:type="spellStart"/>
      <w:r>
        <w:t>herrnn</w:t>
      </w:r>
      <w:proofErr w:type="spellEnd"/>
      <w:r>
        <w:t xml:space="preserve"> </w:t>
      </w:r>
      <w:proofErr w:type="spellStart"/>
      <w:r>
        <w:t>Jhesu</w:t>
      </w:r>
      <w:proofErr w:type="spellEnd"/>
      <w:r>
        <w:t xml:space="preserve"> Christi. </w:t>
      </w:r>
    </w:p>
    <w:p w14:paraId="6EFB623F" w14:textId="77777777" w:rsidR="00E24477" w:rsidRDefault="00E24477" w:rsidP="00E24477">
      <w:pPr>
        <w:pStyle w:val="StandardWeb"/>
      </w:pPr>
      <w:r>
        <w:t xml:space="preserve">65. Was ist die falsch brüderschafft, </w:t>
      </w:r>
      <w:proofErr w:type="spellStart"/>
      <w:r>
        <w:t>Junckfrawschafft</w:t>
      </w:r>
      <w:proofErr w:type="spellEnd"/>
      <w:r>
        <w:t xml:space="preserve"> und Priesterschafft?</w:t>
      </w:r>
      <w:r>
        <w:br/>
      </w:r>
      <w:r>
        <w:rPr>
          <w:rStyle w:val="Fett"/>
        </w:rPr>
        <w:t>A.</w:t>
      </w:r>
      <w:r>
        <w:t xml:space="preserve"> Wann sie </w:t>
      </w:r>
      <w:proofErr w:type="spellStart"/>
      <w:r>
        <w:t>allain</w:t>
      </w:r>
      <w:proofErr w:type="spellEnd"/>
      <w:r>
        <w:t xml:space="preserve"> </w:t>
      </w:r>
      <w:proofErr w:type="spellStart"/>
      <w:r>
        <w:t>gegründ</w:t>
      </w:r>
      <w:proofErr w:type="spellEnd"/>
      <w:r>
        <w:t xml:space="preserve"> ist </w:t>
      </w:r>
      <w:proofErr w:type="spellStart"/>
      <w:r>
        <w:t>auff</w:t>
      </w:r>
      <w:proofErr w:type="spellEnd"/>
      <w:r>
        <w:t xml:space="preserve"> die Sacrament </w:t>
      </w:r>
      <w:proofErr w:type="spellStart"/>
      <w:r>
        <w:t>auff</w:t>
      </w:r>
      <w:proofErr w:type="spellEnd"/>
      <w:r>
        <w:t xml:space="preserve"> die alte </w:t>
      </w:r>
      <w:proofErr w:type="spellStart"/>
      <w:r>
        <w:t>gewonhayt</w:t>
      </w:r>
      <w:proofErr w:type="spellEnd"/>
      <w:r>
        <w:t xml:space="preserve">, und </w:t>
      </w:r>
      <w:proofErr w:type="spellStart"/>
      <w:r>
        <w:t>auff</w:t>
      </w:r>
      <w:proofErr w:type="spellEnd"/>
      <w:r>
        <w:t xml:space="preserve"> die </w:t>
      </w:r>
      <w:proofErr w:type="spellStart"/>
      <w:r>
        <w:t>ertichtung</w:t>
      </w:r>
      <w:proofErr w:type="spellEnd"/>
      <w:r>
        <w:t xml:space="preserve"> und </w:t>
      </w:r>
      <w:proofErr w:type="spellStart"/>
      <w:r>
        <w:t>gesetz</w:t>
      </w:r>
      <w:proofErr w:type="spellEnd"/>
      <w:r>
        <w:t xml:space="preserve"> der </w:t>
      </w:r>
      <w:proofErr w:type="spellStart"/>
      <w:r>
        <w:t>menschen</w:t>
      </w:r>
      <w:proofErr w:type="spellEnd"/>
      <w:r>
        <w:t xml:space="preserve">, oder </w:t>
      </w:r>
      <w:proofErr w:type="spellStart"/>
      <w:r>
        <w:t>auszerwelung</w:t>
      </w:r>
      <w:proofErr w:type="spellEnd"/>
      <w:r>
        <w:t xml:space="preserve"> seines </w:t>
      </w:r>
      <w:proofErr w:type="spellStart"/>
      <w:r>
        <w:t>aygenen</w:t>
      </w:r>
      <w:proofErr w:type="spellEnd"/>
      <w:r>
        <w:t xml:space="preserve"> </w:t>
      </w:r>
      <w:proofErr w:type="spellStart"/>
      <w:r>
        <w:t>willenn</w:t>
      </w:r>
      <w:proofErr w:type="spellEnd"/>
      <w:r>
        <w:t xml:space="preserve"> der nicht </w:t>
      </w:r>
      <w:proofErr w:type="spellStart"/>
      <w:r>
        <w:t>gegrundt</w:t>
      </w:r>
      <w:proofErr w:type="spellEnd"/>
      <w:r>
        <w:t xml:space="preserve"> ist in </w:t>
      </w:r>
      <w:proofErr w:type="spellStart"/>
      <w:r>
        <w:t>ainer</w:t>
      </w:r>
      <w:proofErr w:type="spellEnd"/>
      <w:r>
        <w:t xml:space="preserve"> </w:t>
      </w:r>
      <w:proofErr w:type="spellStart"/>
      <w:r>
        <w:t>grüntlichen</w:t>
      </w:r>
      <w:proofErr w:type="spellEnd"/>
      <w:r>
        <w:t xml:space="preserve"> </w:t>
      </w:r>
      <w:proofErr w:type="spellStart"/>
      <w:r>
        <w:t>warhait</w:t>
      </w:r>
      <w:proofErr w:type="spellEnd"/>
      <w:r>
        <w:t xml:space="preserve">. und zu mal </w:t>
      </w:r>
      <w:proofErr w:type="spellStart"/>
      <w:r>
        <w:t>wan</w:t>
      </w:r>
      <w:proofErr w:type="spellEnd"/>
      <w:r>
        <w:t xml:space="preserve"> er im </w:t>
      </w:r>
      <w:proofErr w:type="spellStart"/>
      <w:r>
        <w:t>irtum</w:t>
      </w:r>
      <w:proofErr w:type="spellEnd"/>
      <w:r>
        <w:t xml:space="preserve"> oder </w:t>
      </w:r>
      <w:proofErr w:type="spellStart"/>
      <w:r>
        <w:t>verfürung</w:t>
      </w:r>
      <w:proofErr w:type="spellEnd"/>
      <w:r>
        <w:t xml:space="preserve"> ist. </w:t>
      </w:r>
    </w:p>
    <w:p w14:paraId="3CF4FCDA" w14:textId="77777777" w:rsidR="00E24477" w:rsidRDefault="00E24477" w:rsidP="00E24477">
      <w:pPr>
        <w:pStyle w:val="StandardWeb"/>
      </w:pPr>
      <w:r>
        <w:t xml:space="preserve">66. </w:t>
      </w:r>
      <w:proofErr w:type="spellStart"/>
      <w:r>
        <w:t>Wye</w:t>
      </w:r>
      <w:proofErr w:type="spellEnd"/>
      <w:r>
        <w:t xml:space="preserve"> irren die </w:t>
      </w:r>
      <w:proofErr w:type="spellStart"/>
      <w:r>
        <w:t>leut</w:t>
      </w:r>
      <w:proofErr w:type="spellEnd"/>
      <w:r>
        <w:t xml:space="preserve"> in der </w:t>
      </w:r>
      <w:proofErr w:type="spellStart"/>
      <w:r>
        <w:t>betrieglichen</w:t>
      </w:r>
      <w:proofErr w:type="spellEnd"/>
      <w:r>
        <w:t xml:space="preserve"> </w:t>
      </w:r>
      <w:proofErr w:type="spellStart"/>
      <w:r>
        <w:t>hoffnung</w:t>
      </w:r>
      <w:proofErr w:type="spellEnd"/>
      <w:r>
        <w:t>?</w:t>
      </w:r>
      <w:r>
        <w:br/>
      </w:r>
      <w:r>
        <w:rPr>
          <w:rStyle w:val="Fett"/>
        </w:rPr>
        <w:t>A.</w:t>
      </w:r>
      <w:r>
        <w:t xml:space="preserve"> Wann sie die recht </w:t>
      </w:r>
      <w:proofErr w:type="spellStart"/>
      <w:r>
        <w:t>nit</w:t>
      </w:r>
      <w:proofErr w:type="spellEnd"/>
      <w:r>
        <w:t xml:space="preserve"> erkennen, wo und </w:t>
      </w:r>
      <w:proofErr w:type="spellStart"/>
      <w:r>
        <w:t>warinne</w:t>
      </w:r>
      <w:proofErr w:type="spellEnd"/>
      <w:r>
        <w:t xml:space="preserve"> sie ist, und wo durch </w:t>
      </w:r>
      <w:proofErr w:type="spellStart"/>
      <w:r>
        <w:t>ordenlich</w:t>
      </w:r>
      <w:proofErr w:type="spellEnd"/>
      <w:r>
        <w:t xml:space="preserve"> gegeben die </w:t>
      </w:r>
      <w:proofErr w:type="spellStart"/>
      <w:r>
        <w:t>hoffnung</w:t>
      </w:r>
      <w:proofErr w:type="spellEnd"/>
      <w:r>
        <w:t xml:space="preserve"> der </w:t>
      </w:r>
      <w:proofErr w:type="spellStart"/>
      <w:r>
        <w:t>genaden</w:t>
      </w:r>
      <w:proofErr w:type="spellEnd"/>
      <w:r>
        <w:t xml:space="preserve"> und </w:t>
      </w:r>
      <w:proofErr w:type="spellStart"/>
      <w:r>
        <w:t>hylff</w:t>
      </w:r>
      <w:proofErr w:type="spellEnd"/>
      <w:r>
        <w:t xml:space="preserve">, ja auch der ewigen </w:t>
      </w:r>
      <w:proofErr w:type="spellStart"/>
      <w:r>
        <w:t>glori</w:t>
      </w:r>
      <w:proofErr w:type="spellEnd"/>
      <w:r>
        <w:t xml:space="preserve">. </w:t>
      </w:r>
    </w:p>
    <w:p w14:paraId="1D951BAD" w14:textId="77777777" w:rsidR="00E24477" w:rsidRDefault="00E24477" w:rsidP="00E24477">
      <w:pPr>
        <w:pStyle w:val="StandardWeb"/>
      </w:pPr>
      <w:r>
        <w:t xml:space="preserve">67. Wo und in wem ist die recht </w:t>
      </w:r>
      <w:proofErr w:type="spellStart"/>
      <w:r>
        <w:t>hoffnung</w:t>
      </w:r>
      <w:proofErr w:type="spellEnd"/>
      <w:r>
        <w:t>?</w:t>
      </w:r>
      <w:r>
        <w:br/>
      </w:r>
      <w:r>
        <w:rPr>
          <w:rStyle w:val="Fett"/>
        </w:rPr>
        <w:t>A.</w:t>
      </w:r>
      <w:r>
        <w:t xml:space="preserve"> in </w:t>
      </w:r>
      <w:proofErr w:type="spellStart"/>
      <w:r>
        <w:t>Got</w:t>
      </w:r>
      <w:proofErr w:type="spellEnd"/>
      <w:r>
        <w:t xml:space="preserve"> </w:t>
      </w:r>
      <w:proofErr w:type="spellStart"/>
      <w:r>
        <w:t>mechtiglichen</w:t>
      </w:r>
      <w:proofErr w:type="spellEnd"/>
      <w:r>
        <w:t xml:space="preserve">, in Christo verdienstlichen, und in dem heiligen </w:t>
      </w:r>
      <w:proofErr w:type="spellStart"/>
      <w:r>
        <w:t>geysyt</w:t>
      </w:r>
      <w:proofErr w:type="spellEnd"/>
      <w:r>
        <w:t xml:space="preserve"> </w:t>
      </w:r>
      <w:proofErr w:type="spellStart"/>
      <w:r>
        <w:t>inn</w:t>
      </w:r>
      <w:proofErr w:type="spellEnd"/>
      <w:r>
        <w:t xml:space="preserve"> seinen gaben die </w:t>
      </w:r>
      <w:proofErr w:type="spellStart"/>
      <w:r>
        <w:t>wirdig</w:t>
      </w:r>
      <w:proofErr w:type="spellEnd"/>
      <w:r>
        <w:t xml:space="preserve"> machen </w:t>
      </w:r>
      <w:proofErr w:type="spellStart"/>
      <w:r>
        <w:t>taylhafftiglich</w:t>
      </w:r>
      <w:proofErr w:type="spellEnd"/>
      <w:r>
        <w:t xml:space="preserve"> im glauben, </w:t>
      </w:r>
      <w:proofErr w:type="spellStart"/>
      <w:r>
        <w:t>gruntlich</w:t>
      </w:r>
      <w:proofErr w:type="spellEnd"/>
      <w:r>
        <w:t xml:space="preserve"> in der </w:t>
      </w:r>
      <w:proofErr w:type="spellStart"/>
      <w:r>
        <w:t>gerechtigkayt</w:t>
      </w:r>
      <w:proofErr w:type="spellEnd"/>
      <w:r>
        <w:t xml:space="preserve"> des </w:t>
      </w:r>
      <w:proofErr w:type="spellStart"/>
      <w:r>
        <w:t>glaubens</w:t>
      </w:r>
      <w:proofErr w:type="spellEnd"/>
      <w:r>
        <w:t xml:space="preserve"> </w:t>
      </w:r>
      <w:proofErr w:type="spellStart"/>
      <w:r>
        <w:t>warhafftigklich</w:t>
      </w:r>
      <w:proofErr w:type="spellEnd"/>
      <w:r>
        <w:t xml:space="preserve">, in den </w:t>
      </w:r>
      <w:proofErr w:type="spellStart"/>
      <w:r>
        <w:t>wercken</w:t>
      </w:r>
      <w:proofErr w:type="spellEnd"/>
      <w:r>
        <w:t xml:space="preserve"> </w:t>
      </w:r>
      <w:proofErr w:type="spellStart"/>
      <w:r>
        <w:t>bewerlich</w:t>
      </w:r>
      <w:proofErr w:type="spellEnd"/>
      <w:r>
        <w:t xml:space="preserve">, in der Kirchen der </w:t>
      </w:r>
      <w:proofErr w:type="spellStart"/>
      <w:r>
        <w:t>dienstperlichen</w:t>
      </w:r>
      <w:proofErr w:type="spellEnd"/>
      <w:r>
        <w:t xml:space="preserve"> ding, </w:t>
      </w:r>
      <w:proofErr w:type="spellStart"/>
      <w:r>
        <w:t>dienstperlich</w:t>
      </w:r>
      <w:proofErr w:type="spellEnd"/>
      <w:r>
        <w:t xml:space="preserve"> in dem </w:t>
      </w:r>
      <w:proofErr w:type="spellStart"/>
      <w:r>
        <w:t>wort</w:t>
      </w:r>
      <w:proofErr w:type="spellEnd"/>
      <w:r>
        <w:t xml:space="preserve"> </w:t>
      </w:r>
      <w:proofErr w:type="spellStart"/>
      <w:r>
        <w:t>gots</w:t>
      </w:r>
      <w:proofErr w:type="spellEnd"/>
      <w:r>
        <w:t xml:space="preserve"> </w:t>
      </w:r>
      <w:proofErr w:type="spellStart"/>
      <w:r>
        <w:t>erklerlich</w:t>
      </w:r>
      <w:proofErr w:type="spellEnd"/>
      <w:r>
        <w:t xml:space="preserve">, In den </w:t>
      </w:r>
      <w:proofErr w:type="spellStart"/>
      <w:r>
        <w:t>sacramenten</w:t>
      </w:r>
      <w:proofErr w:type="spellEnd"/>
      <w:r>
        <w:t xml:space="preserve"> sacramentlich und </w:t>
      </w:r>
      <w:proofErr w:type="spellStart"/>
      <w:r>
        <w:t>betzeuglich</w:t>
      </w:r>
      <w:proofErr w:type="spellEnd"/>
      <w:r>
        <w:t xml:space="preserve">, oder </w:t>
      </w:r>
      <w:proofErr w:type="spellStart"/>
      <w:r>
        <w:t>testamentlich</w:t>
      </w:r>
      <w:proofErr w:type="spellEnd"/>
      <w:r>
        <w:t xml:space="preserve">. </w:t>
      </w:r>
    </w:p>
    <w:p w14:paraId="7C538593" w14:textId="77777777" w:rsidR="00E24477" w:rsidRDefault="00E24477" w:rsidP="00E24477">
      <w:pPr>
        <w:pStyle w:val="StandardWeb"/>
      </w:pPr>
      <w:r>
        <w:t xml:space="preserve">68. </w:t>
      </w:r>
      <w:proofErr w:type="spellStart"/>
      <w:r>
        <w:t>Warinn</w:t>
      </w:r>
      <w:proofErr w:type="spellEnd"/>
      <w:r>
        <w:t xml:space="preserve"> ist die recht </w:t>
      </w:r>
      <w:proofErr w:type="spellStart"/>
      <w:r>
        <w:t>hoffnung</w:t>
      </w:r>
      <w:proofErr w:type="spellEnd"/>
      <w:r>
        <w:t>?</w:t>
      </w:r>
      <w:r>
        <w:br/>
      </w:r>
      <w:r>
        <w:rPr>
          <w:rStyle w:val="Fett"/>
        </w:rPr>
        <w:t>A.</w:t>
      </w:r>
      <w:r>
        <w:t xml:space="preserve"> in der </w:t>
      </w:r>
      <w:proofErr w:type="spellStart"/>
      <w:r>
        <w:t>verheyssung</w:t>
      </w:r>
      <w:proofErr w:type="spellEnd"/>
      <w:r>
        <w:t xml:space="preserve">, oder </w:t>
      </w:r>
      <w:proofErr w:type="spellStart"/>
      <w:r>
        <w:t>gelubde</w:t>
      </w:r>
      <w:proofErr w:type="spellEnd"/>
      <w:r>
        <w:t xml:space="preserve"> und </w:t>
      </w:r>
      <w:proofErr w:type="spellStart"/>
      <w:r>
        <w:t>testament</w:t>
      </w:r>
      <w:proofErr w:type="spellEnd"/>
      <w:r>
        <w:t xml:space="preserve"> </w:t>
      </w:r>
      <w:proofErr w:type="spellStart"/>
      <w:r>
        <w:t>gots</w:t>
      </w:r>
      <w:proofErr w:type="spellEnd"/>
      <w:r>
        <w:t xml:space="preserve">. </w:t>
      </w:r>
    </w:p>
    <w:p w14:paraId="2B384E6A" w14:textId="77777777" w:rsidR="00E24477" w:rsidRDefault="00E24477" w:rsidP="00E24477">
      <w:pPr>
        <w:pStyle w:val="StandardWeb"/>
      </w:pPr>
      <w:r>
        <w:t xml:space="preserve">69. Wodurch </w:t>
      </w:r>
      <w:proofErr w:type="spellStart"/>
      <w:r>
        <w:t>wirt</w:t>
      </w:r>
      <w:proofErr w:type="spellEnd"/>
      <w:r>
        <w:t xml:space="preserve"> </w:t>
      </w:r>
      <w:proofErr w:type="spellStart"/>
      <w:r>
        <w:t>gegebn</w:t>
      </w:r>
      <w:proofErr w:type="spellEnd"/>
      <w:r>
        <w:t xml:space="preserve"> die </w:t>
      </w:r>
      <w:proofErr w:type="spellStart"/>
      <w:r>
        <w:t>hoffnung</w:t>
      </w:r>
      <w:proofErr w:type="spellEnd"/>
      <w:r>
        <w:t xml:space="preserve">, die do ist ein </w:t>
      </w:r>
      <w:proofErr w:type="spellStart"/>
      <w:r>
        <w:t>sicherung</w:t>
      </w:r>
      <w:proofErr w:type="spellEnd"/>
      <w:r>
        <w:t xml:space="preserve">, der gegenwertigen </w:t>
      </w:r>
      <w:proofErr w:type="spellStart"/>
      <w:r>
        <w:t>gnad</w:t>
      </w:r>
      <w:proofErr w:type="spellEnd"/>
      <w:r>
        <w:t xml:space="preserve"> </w:t>
      </w:r>
      <w:proofErr w:type="spellStart"/>
      <w:r>
        <w:t>gottes</w:t>
      </w:r>
      <w:proofErr w:type="spellEnd"/>
      <w:r>
        <w:t xml:space="preserve"> </w:t>
      </w:r>
      <w:proofErr w:type="spellStart"/>
      <w:r>
        <w:t>vaters</w:t>
      </w:r>
      <w:proofErr w:type="spellEnd"/>
      <w:r>
        <w:t xml:space="preserve">, und der </w:t>
      </w:r>
      <w:proofErr w:type="spellStart"/>
      <w:r>
        <w:t>taylhafftigkayt</w:t>
      </w:r>
      <w:proofErr w:type="spellEnd"/>
      <w:r>
        <w:t xml:space="preserve"> des </w:t>
      </w:r>
      <w:proofErr w:type="spellStart"/>
      <w:r>
        <w:t>herrn</w:t>
      </w:r>
      <w:proofErr w:type="spellEnd"/>
      <w:r>
        <w:t xml:space="preserve"> </w:t>
      </w:r>
      <w:proofErr w:type="spellStart"/>
      <w:r>
        <w:t>Jhesu</w:t>
      </w:r>
      <w:proofErr w:type="spellEnd"/>
      <w:r>
        <w:t xml:space="preserve"> Christi in seiner </w:t>
      </w:r>
      <w:proofErr w:type="spellStart"/>
      <w:r>
        <w:t>gerechtigkayt</w:t>
      </w:r>
      <w:proofErr w:type="spellEnd"/>
      <w:r>
        <w:t xml:space="preserve"> die er verdient hat zu der ewigen </w:t>
      </w:r>
      <w:proofErr w:type="spellStart"/>
      <w:r>
        <w:t>glori</w:t>
      </w:r>
      <w:proofErr w:type="spellEnd"/>
      <w:r>
        <w:t>?</w:t>
      </w:r>
      <w:r>
        <w:br/>
      </w:r>
      <w:r>
        <w:rPr>
          <w:rStyle w:val="Fett"/>
        </w:rPr>
        <w:t>A.</w:t>
      </w:r>
      <w:r>
        <w:t xml:space="preserve"> durch die </w:t>
      </w:r>
      <w:proofErr w:type="spellStart"/>
      <w:r>
        <w:t>verheyssung</w:t>
      </w:r>
      <w:proofErr w:type="spellEnd"/>
      <w:r>
        <w:t xml:space="preserve"> </w:t>
      </w:r>
      <w:proofErr w:type="spellStart"/>
      <w:r>
        <w:t>unnd</w:t>
      </w:r>
      <w:proofErr w:type="spellEnd"/>
      <w:r>
        <w:t xml:space="preserve"> </w:t>
      </w:r>
      <w:proofErr w:type="spellStart"/>
      <w:r>
        <w:t>verbindung</w:t>
      </w:r>
      <w:proofErr w:type="spellEnd"/>
      <w:r>
        <w:t xml:space="preserve"> des </w:t>
      </w:r>
      <w:proofErr w:type="spellStart"/>
      <w:r>
        <w:t>glawbens</w:t>
      </w:r>
      <w:proofErr w:type="spellEnd"/>
      <w:r>
        <w:t xml:space="preserve"> des </w:t>
      </w:r>
      <w:proofErr w:type="spellStart"/>
      <w:r>
        <w:t>Newen</w:t>
      </w:r>
      <w:proofErr w:type="spellEnd"/>
      <w:r>
        <w:t xml:space="preserve"> </w:t>
      </w:r>
      <w:proofErr w:type="spellStart"/>
      <w:r>
        <w:t>testaments</w:t>
      </w:r>
      <w:proofErr w:type="spellEnd"/>
      <w:r>
        <w:t xml:space="preserve">, in der </w:t>
      </w:r>
      <w:proofErr w:type="spellStart"/>
      <w:r>
        <w:t>warhafftigen</w:t>
      </w:r>
      <w:proofErr w:type="spellEnd"/>
      <w:r>
        <w:t xml:space="preserve"> </w:t>
      </w:r>
      <w:proofErr w:type="spellStart"/>
      <w:r>
        <w:t>behüttung</w:t>
      </w:r>
      <w:proofErr w:type="spellEnd"/>
      <w:r>
        <w:t xml:space="preserve">, </w:t>
      </w:r>
      <w:proofErr w:type="spellStart"/>
      <w:r>
        <w:t>un</w:t>
      </w:r>
      <w:proofErr w:type="spellEnd"/>
      <w:r>
        <w:t xml:space="preserve"> </w:t>
      </w:r>
      <w:proofErr w:type="spellStart"/>
      <w:r>
        <w:t>behaltund</w:t>
      </w:r>
      <w:proofErr w:type="spellEnd"/>
      <w:r>
        <w:t xml:space="preserve"> </w:t>
      </w:r>
      <w:proofErr w:type="spellStart"/>
      <w:r>
        <w:t>bisz</w:t>
      </w:r>
      <w:proofErr w:type="spellEnd"/>
      <w:r>
        <w:t xml:space="preserve"> </w:t>
      </w:r>
      <w:proofErr w:type="spellStart"/>
      <w:r>
        <w:t>auff</w:t>
      </w:r>
      <w:proofErr w:type="spellEnd"/>
      <w:r>
        <w:t xml:space="preserve"> </w:t>
      </w:r>
      <w:proofErr w:type="spellStart"/>
      <w:r>
        <w:t>aud</w:t>
      </w:r>
      <w:proofErr w:type="spellEnd"/>
      <w:r>
        <w:t xml:space="preserve"> end. </w:t>
      </w:r>
    </w:p>
    <w:p w14:paraId="2A2515A5" w14:textId="37CDF54D" w:rsidR="00E24477" w:rsidRDefault="00E24477" w:rsidP="00E24477">
      <w:pPr>
        <w:pStyle w:val="StandardWeb"/>
      </w:pPr>
      <w:r>
        <w:t xml:space="preserve">70. Wo </w:t>
      </w:r>
      <w:proofErr w:type="spellStart"/>
      <w:r>
        <w:t>beruen</w:t>
      </w:r>
      <w:proofErr w:type="spellEnd"/>
      <w:r>
        <w:t xml:space="preserve"> </w:t>
      </w:r>
      <w:proofErr w:type="spellStart"/>
      <w:r>
        <w:t>dan</w:t>
      </w:r>
      <w:proofErr w:type="spellEnd"/>
      <w:r>
        <w:t xml:space="preserve"> die </w:t>
      </w:r>
      <w:proofErr w:type="spellStart"/>
      <w:r>
        <w:t>leut</w:t>
      </w:r>
      <w:proofErr w:type="spellEnd"/>
      <w:r>
        <w:t xml:space="preserve"> </w:t>
      </w:r>
      <w:proofErr w:type="spellStart"/>
      <w:r>
        <w:t>sunst</w:t>
      </w:r>
      <w:proofErr w:type="spellEnd"/>
      <w:r>
        <w:t xml:space="preserve"> mit </w:t>
      </w:r>
      <w:proofErr w:type="spellStart"/>
      <w:r>
        <w:t>irer</w:t>
      </w:r>
      <w:proofErr w:type="spellEnd"/>
      <w:r>
        <w:t xml:space="preserve"> </w:t>
      </w:r>
      <w:proofErr w:type="spellStart"/>
      <w:r>
        <w:t>hofnung</w:t>
      </w:r>
      <w:proofErr w:type="spellEnd"/>
      <w:r>
        <w:t xml:space="preserve"> en </w:t>
      </w:r>
      <w:proofErr w:type="spellStart"/>
      <w:r>
        <w:t>dz</w:t>
      </w:r>
      <w:proofErr w:type="spellEnd"/>
      <w:r>
        <w:t xml:space="preserve"> selbige?</w:t>
      </w:r>
      <w:r>
        <w:br/>
      </w:r>
      <w:r>
        <w:rPr>
          <w:rStyle w:val="Fett"/>
        </w:rPr>
        <w:t>A.</w:t>
      </w:r>
      <w:r>
        <w:t xml:space="preserve"> </w:t>
      </w:r>
      <w:proofErr w:type="spellStart"/>
      <w:r>
        <w:t>Etlich</w:t>
      </w:r>
      <w:proofErr w:type="spellEnd"/>
      <w:r>
        <w:t xml:space="preserve"> </w:t>
      </w:r>
      <w:proofErr w:type="spellStart"/>
      <w:r>
        <w:t>ausz</w:t>
      </w:r>
      <w:proofErr w:type="spellEnd"/>
      <w:r>
        <w:t xml:space="preserve"> </w:t>
      </w:r>
      <w:proofErr w:type="spellStart"/>
      <w:r>
        <w:t>furwitzigkayt</w:t>
      </w:r>
      <w:proofErr w:type="spellEnd"/>
      <w:r>
        <w:t xml:space="preserve"> </w:t>
      </w:r>
      <w:proofErr w:type="spellStart"/>
      <w:r>
        <w:t>auff</w:t>
      </w:r>
      <w:proofErr w:type="spellEnd"/>
      <w:r>
        <w:t xml:space="preserve"> der </w:t>
      </w:r>
      <w:proofErr w:type="spellStart"/>
      <w:r>
        <w:t>gnadn</w:t>
      </w:r>
      <w:proofErr w:type="spellEnd"/>
      <w:r>
        <w:t xml:space="preserve"> </w:t>
      </w:r>
      <w:proofErr w:type="spellStart"/>
      <w:r>
        <w:t>gottes</w:t>
      </w:r>
      <w:proofErr w:type="spellEnd"/>
      <w:r>
        <w:t xml:space="preserve">, on die </w:t>
      </w:r>
      <w:proofErr w:type="spellStart"/>
      <w:r>
        <w:t>pesserung</w:t>
      </w:r>
      <w:proofErr w:type="spellEnd"/>
      <w:r>
        <w:t xml:space="preserve"> </w:t>
      </w:r>
      <w:proofErr w:type="spellStart"/>
      <w:r>
        <w:t>irs</w:t>
      </w:r>
      <w:proofErr w:type="spellEnd"/>
      <w:r>
        <w:t xml:space="preserve"> </w:t>
      </w:r>
      <w:proofErr w:type="spellStart"/>
      <w:r>
        <w:t>böszen</w:t>
      </w:r>
      <w:proofErr w:type="spellEnd"/>
      <w:r>
        <w:t xml:space="preserve"> </w:t>
      </w:r>
      <w:proofErr w:type="spellStart"/>
      <w:r>
        <w:t>lebens</w:t>
      </w:r>
      <w:proofErr w:type="spellEnd"/>
      <w:r>
        <w:t xml:space="preserve">, </w:t>
      </w:r>
      <w:proofErr w:type="spellStart"/>
      <w:r>
        <w:t>ettlich</w:t>
      </w:r>
      <w:proofErr w:type="spellEnd"/>
      <w:r>
        <w:t xml:space="preserve"> in den </w:t>
      </w:r>
      <w:proofErr w:type="spellStart"/>
      <w:r>
        <w:t>toden</w:t>
      </w:r>
      <w:proofErr w:type="spellEnd"/>
      <w:r>
        <w:t xml:space="preserve"> glauben on die </w:t>
      </w:r>
      <w:proofErr w:type="spellStart"/>
      <w:r>
        <w:t>warhait</w:t>
      </w:r>
      <w:proofErr w:type="spellEnd"/>
      <w:r>
        <w:t xml:space="preserve"> d' lieb on die </w:t>
      </w:r>
      <w:proofErr w:type="spellStart"/>
      <w:r>
        <w:t>kain</w:t>
      </w:r>
      <w:proofErr w:type="spellEnd"/>
      <w:r>
        <w:t xml:space="preserve"> ding nutz </w:t>
      </w:r>
      <w:proofErr w:type="spellStart"/>
      <w:r>
        <w:t>ist,m</w:t>
      </w:r>
      <w:proofErr w:type="spellEnd"/>
      <w:r>
        <w:t xml:space="preserve"> </w:t>
      </w:r>
      <w:proofErr w:type="spellStart"/>
      <w:r>
        <w:t>Etlich</w:t>
      </w:r>
      <w:proofErr w:type="spellEnd"/>
      <w:r>
        <w:t xml:space="preserve"> </w:t>
      </w:r>
      <w:proofErr w:type="spellStart"/>
      <w:r>
        <w:t>auff</w:t>
      </w:r>
      <w:proofErr w:type="spellEnd"/>
      <w:r>
        <w:t xml:space="preserve"> d' </w:t>
      </w:r>
      <w:proofErr w:type="spellStart"/>
      <w:r>
        <w:t>tzukunftigen</w:t>
      </w:r>
      <w:proofErr w:type="spellEnd"/>
      <w:r>
        <w:t xml:space="preserve"> </w:t>
      </w:r>
      <w:proofErr w:type="spellStart"/>
      <w:r>
        <w:t>puesz</w:t>
      </w:r>
      <w:proofErr w:type="spellEnd"/>
      <w:r>
        <w:t xml:space="preserve">, und </w:t>
      </w:r>
      <w:proofErr w:type="spellStart"/>
      <w:r>
        <w:t>auff</w:t>
      </w:r>
      <w:proofErr w:type="spellEnd"/>
      <w:r>
        <w:t xml:space="preserve"> d' </w:t>
      </w:r>
      <w:proofErr w:type="spellStart"/>
      <w:r>
        <w:t>empfahung</w:t>
      </w:r>
      <w:proofErr w:type="spellEnd"/>
      <w:r>
        <w:t xml:space="preserve"> des </w:t>
      </w:r>
      <w:proofErr w:type="spellStart"/>
      <w:r>
        <w:t>sacraments</w:t>
      </w:r>
      <w:proofErr w:type="spellEnd"/>
      <w:r>
        <w:t xml:space="preserve"> in der </w:t>
      </w:r>
      <w:proofErr w:type="spellStart"/>
      <w:r>
        <w:t>letzsten</w:t>
      </w:r>
      <w:proofErr w:type="spellEnd"/>
      <w:r>
        <w:t xml:space="preserve"> stund, </w:t>
      </w:r>
      <w:proofErr w:type="spellStart"/>
      <w:r>
        <w:t>Etlich</w:t>
      </w:r>
      <w:proofErr w:type="spellEnd"/>
      <w:r>
        <w:t xml:space="preserve"> </w:t>
      </w:r>
      <w:proofErr w:type="spellStart"/>
      <w:r>
        <w:t>auff</w:t>
      </w:r>
      <w:proofErr w:type="spellEnd"/>
      <w:r>
        <w:t xml:space="preserve"> d' </w:t>
      </w:r>
      <w:proofErr w:type="spellStart"/>
      <w:r>
        <w:t>euszerlichen</w:t>
      </w:r>
      <w:proofErr w:type="spellEnd"/>
      <w:r>
        <w:t xml:space="preserve"> kirchlichen </w:t>
      </w:r>
      <w:proofErr w:type="spellStart"/>
      <w:r>
        <w:t>dienstperkayt</w:t>
      </w:r>
      <w:proofErr w:type="spellEnd"/>
      <w:r>
        <w:t xml:space="preserve">, und </w:t>
      </w:r>
      <w:proofErr w:type="spellStart"/>
      <w:r>
        <w:t>auff</w:t>
      </w:r>
      <w:proofErr w:type="spellEnd"/>
      <w:r>
        <w:t xml:space="preserve"> der </w:t>
      </w:r>
      <w:proofErr w:type="spellStart"/>
      <w:r>
        <w:t>offtmals</w:t>
      </w:r>
      <w:proofErr w:type="spellEnd"/>
      <w:r>
        <w:t xml:space="preserve"> </w:t>
      </w:r>
      <w:proofErr w:type="spellStart"/>
      <w:r>
        <w:t>emphahung</w:t>
      </w:r>
      <w:proofErr w:type="spellEnd"/>
      <w:r>
        <w:t xml:space="preserve"> des </w:t>
      </w:r>
      <w:proofErr w:type="spellStart"/>
      <w:r>
        <w:t>sacraments</w:t>
      </w:r>
      <w:proofErr w:type="spellEnd"/>
      <w:r>
        <w:t xml:space="preserve">, </w:t>
      </w:r>
      <w:proofErr w:type="spellStart"/>
      <w:r>
        <w:t>Ettliche</w:t>
      </w:r>
      <w:proofErr w:type="spellEnd"/>
      <w:r>
        <w:t xml:space="preserve"> nur im </w:t>
      </w:r>
      <w:proofErr w:type="spellStart"/>
      <w:r>
        <w:t>fastn</w:t>
      </w:r>
      <w:proofErr w:type="spellEnd"/>
      <w:r>
        <w:t xml:space="preserve"> </w:t>
      </w:r>
      <w:proofErr w:type="spellStart"/>
      <w:r>
        <w:t>gepet</w:t>
      </w:r>
      <w:proofErr w:type="spellEnd"/>
      <w:r>
        <w:t xml:space="preserve"> in </w:t>
      </w:r>
      <w:proofErr w:type="spellStart"/>
      <w:r>
        <w:t>almuszen</w:t>
      </w:r>
      <w:proofErr w:type="spellEnd"/>
      <w:r>
        <w:t xml:space="preserve"> </w:t>
      </w:r>
      <w:proofErr w:type="spellStart"/>
      <w:r>
        <w:t>gebenn</w:t>
      </w:r>
      <w:proofErr w:type="spellEnd"/>
      <w:r>
        <w:t xml:space="preserve">, on die </w:t>
      </w:r>
      <w:proofErr w:type="spellStart"/>
      <w:r>
        <w:t>warhayt</w:t>
      </w:r>
      <w:proofErr w:type="spellEnd"/>
      <w:r>
        <w:t xml:space="preserve"> des </w:t>
      </w:r>
      <w:proofErr w:type="spellStart"/>
      <w:r>
        <w:t>glaubens</w:t>
      </w:r>
      <w:proofErr w:type="spellEnd"/>
      <w:r>
        <w:t xml:space="preserve">, und die rechte </w:t>
      </w:r>
      <w:proofErr w:type="spellStart"/>
      <w:r>
        <w:t>puesz</w:t>
      </w:r>
      <w:proofErr w:type="spellEnd"/>
      <w:r>
        <w:t xml:space="preserve">, Ettlich </w:t>
      </w:r>
      <w:proofErr w:type="spellStart"/>
      <w:r>
        <w:t>auff</w:t>
      </w:r>
      <w:proofErr w:type="spellEnd"/>
      <w:r>
        <w:t xml:space="preserve"> den Christlichen </w:t>
      </w:r>
      <w:proofErr w:type="spellStart"/>
      <w:r>
        <w:t>siten</w:t>
      </w:r>
      <w:proofErr w:type="spellEnd"/>
      <w:r>
        <w:t xml:space="preserve">, oder </w:t>
      </w:r>
      <w:proofErr w:type="spellStart"/>
      <w:r>
        <w:t>auff</w:t>
      </w:r>
      <w:proofErr w:type="spellEnd"/>
      <w:r>
        <w:t xml:space="preserve"> die </w:t>
      </w:r>
      <w:proofErr w:type="spellStart"/>
      <w:r>
        <w:t>mundtlichen</w:t>
      </w:r>
      <w:proofErr w:type="spellEnd"/>
      <w:r>
        <w:t xml:space="preserve"> </w:t>
      </w:r>
      <w:proofErr w:type="spellStart"/>
      <w:r>
        <w:t>bekennung</w:t>
      </w:r>
      <w:proofErr w:type="spellEnd"/>
      <w:r>
        <w:t xml:space="preserve"> des </w:t>
      </w:r>
      <w:proofErr w:type="spellStart"/>
      <w:r>
        <w:t>glaubens</w:t>
      </w:r>
      <w:proofErr w:type="spellEnd"/>
      <w:r>
        <w:t xml:space="preserve">, und </w:t>
      </w:r>
      <w:proofErr w:type="spellStart"/>
      <w:r>
        <w:t>auff</w:t>
      </w:r>
      <w:proofErr w:type="spellEnd"/>
      <w:r>
        <w:t xml:space="preserve"> den gehorsam des </w:t>
      </w:r>
      <w:proofErr w:type="spellStart"/>
      <w:r>
        <w:t>Babsts</w:t>
      </w:r>
      <w:proofErr w:type="spellEnd"/>
      <w:r>
        <w:t xml:space="preserve">, d' Römischen Kirchen on den </w:t>
      </w:r>
      <w:proofErr w:type="spellStart"/>
      <w:r>
        <w:t>gehorszam</w:t>
      </w:r>
      <w:proofErr w:type="spellEnd"/>
      <w:r>
        <w:t xml:space="preserve"> des </w:t>
      </w:r>
      <w:proofErr w:type="spellStart"/>
      <w:r>
        <w:t>worts</w:t>
      </w:r>
      <w:proofErr w:type="spellEnd"/>
      <w:r>
        <w:t xml:space="preserve"> </w:t>
      </w:r>
      <w:proofErr w:type="spellStart"/>
      <w:r>
        <w:t>gottes</w:t>
      </w:r>
      <w:proofErr w:type="spellEnd"/>
      <w:r>
        <w:t xml:space="preserve">, Ettlich </w:t>
      </w:r>
      <w:proofErr w:type="spellStart"/>
      <w:r>
        <w:t>auff</w:t>
      </w:r>
      <w:proofErr w:type="spellEnd"/>
      <w:r>
        <w:t xml:space="preserve"> </w:t>
      </w:r>
      <w:proofErr w:type="spellStart"/>
      <w:r>
        <w:t>vil</w:t>
      </w:r>
      <w:proofErr w:type="spellEnd"/>
      <w:r>
        <w:t xml:space="preserve"> </w:t>
      </w:r>
      <w:proofErr w:type="spellStart"/>
      <w:r>
        <w:t>hörenn</w:t>
      </w:r>
      <w:proofErr w:type="spellEnd"/>
      <w:r>
        <w:t xml:space="preserve"> oder </w:t>
      </w:r>
      <w:proofErr w:type="spellStart"/>
      <w:r>
        <w:t>leszen</w:t>
      </w:r>
      <w:proofErr w:type="spellEnd"/>
      <w:r>
        <w:t xml:space="preserve"> </w:t>
      </w:r>
      <w:proofErr w:type="spellStart"/>
      <w:r>
        <w:t>verstendlich</w:t>
      </w:r>
      <w:proofErr w:type="spellEnd"/>
      <w:r>
        <w:t xml:space="preserve"> oder klüglich des </w:t>
      </w:r>
      <w:proofErr w:type="spellStart"/>
      <w:r>
        <w:t>worts</w:t>
      </w:r>
      <w:proofErr w:type="spellEnd"/>
      <w:r>
        <w:t xml:space="preserve">, Ettlich in </w:t>
      </w:r>
      <w:proofErr w:type="spellStart"/>
      <w:r>
        <w:t>hilff</w:t>
      </w:r>
      <w:proofErr w:type="spellEnd"/>
      <w:r>
        <w:t xml:space="preserve"> der </w:t>
      </w:r>
      <w:proofErr w:type="spellStart"/>
      <w:r>
        <w:t>heyligen</w:t>
      </w:r>
      <w:proofErr w:type="spellEnd"/>
      <w:r>
        <w:t xml:space="preserve"> </w:t>
      </w:r>
      <w:proofErr w:type="spellStart"/>
      <w:r>
        <w:t>unnd</w:t>
      </w:r>
      <w:proofErr w:type="spellEnd"/>
      <w:r>
        <w:t xml:space="preserve"> </w:t>
      </w:r>
      <w:proofErr w:type="spellStart"/>
      <w:r>
        <w:t>irer</w:t>
      </w:r>
      <w:proofErr w:type="spellEnd"/>
      <w:r>
        <w:t xml:space="preserve"> </w:t>
      </w:r>
      <w:proofErr w:type="spellStart"/>
      <w:r>
        <w:t>furpit</w:t>
      </w:r>
      <w:proofErr w:type="spellEnd"/>
      <w:r>
        <w:t xml:space="preserve">, und in </w:t>
      </w:r>
      <w:proofErr w:type="spellStart"/>
      <w:r>
        <w:t>walfarten</w:t>
      </w:r>
      <w:proofErr w:type="spellEnd"/>
      <w:r>
        <w:t xml:space="preserve"> zu gen, und in der </w:t>
      </w:r>
      <w:proofErr w:type="spellStart"/>
      <w:r>
        <w:t>sprechung</w:t>
      </w:r>
      <w:proofErr w:type="spellEnd"/>
      <w:r>
        <w:t xml:space="preserve"> des </w:t>
      </w:r>
      <w:proofErr w:type="spellStart"/>
      <w:r>
        <w:t>Roszenkrantz</w:t>
      </w:r>
      <w:proofErr w:type="spellEnd"/>
      <w:r>
        <w:t xml:space="preserve"> der </w:t>
      </w:r>
      <w:proofErr w:type="spellStart"/>
      <w:r>
        <w:t>iunckfraw</w:t>
      </w:r>
      <w:proofErr w:type="spellEnd"/>
      <w:r>
        <w:t xml:space="preserve"> Marie, </w:t>
      </w:r>
      <w:proofErr w:type="spellStart"/>
      <w:r>
        <w:t>od</w:t>
      </w:r>
      <w:proofErr w:type="spellEnd"/>
      <w:r>
        <w:t xml:space="preserve">' in andern </w:t>
      </w:r>
      <w:proofErr w:type="spellStart"/>
      <w:r>
        <w:t>ertichten</w:t>
      </w:r>
      <w:proofErr w:type="spellEnd"/>
      <w:r>
        <w:t xml:space="preserve"> </w:t>
      </w:r>
      <w:proofErr w:type="spellStart"/>
      <w:r>
        <w:t>gepeten</w:t>
      </w:r>
      <w:proofErr w:type="spellEnd"/>
      <w:r>
        <w:t xml:space="preserve">, Ettlich in der </w:t>
      </w:r>
      <w:proofErr w:type="spellStart"/>
      <w:r>
        <w:t>raynigung</w:t>
      </w:r>
      <w:proofErr w:type="spellEnd"/>
      <w:r>
        <w:t xml:space="preserve">, in der </w:t>
      </w:r>
      <w:proofErr w:type="spellStart"/>
      <w:r>
        <w:t>ertichten</w:t>
      </w:r>
      <w:proofErr w:type="spellEnd"/>
      <w:r>
        <w:t xml:space="preserve"> dritten hell, und </w:t>
      </w:r>
      <w:proofErr w:type="spellStart"/>
      <w:r>
        <w:t>fegfewr</w:t>
      </w:r>
      <w:proofErr w:type="spellEnd"/>
      <w:r>
        <w:t xml:space="preserve">, Ettlich </w:t>
      </w:r>
      <w:proofErr w:type="spellStart"/>
      <w:r>
        <w:t>auff</w:t>
      </w:r>
      <w:proofErr w:type="spellEnd"/>
      <w:r>
        <w:t xml:space="preserve"> der </w:t>
      </w:r>
      <w:proofErr w:type="spellStart"/>
      <w:r>
        <w:t>begabung</w:t>
      </w:r>
      <w:proofErr w:type="spellEnd"/>
      <w:r>
        <w:t xml:space="preserve"> d' </w:t>
      </w:r>
      <w:proofErr w:type="spellStart"/>
      <w:r>
        <w:t>kirchen</w:t>
      </w:r>
      <w:proofErr w:type="spellEnd"/>
      <w:r>
        <w:t xml:space="preserve"> und </w:t>
      </w:r>
      <w:proofErr w:type="spellStart"/>
      <w:r>
        <w:t>yrer</w:t>
      </w:r>
      <w:proofErr w:type="spellEnd"/>
      <w:r>
        <w:t xml:space="preserve"> </w:t>
      </w:r>
      <w:proofErr w:type="spellStart"/>
      <w:r>
        <w:t>diener</w:t>
      </w:r>
      <w:proofErr w:type="spellEnd"/>
      <w:r>
        <w:t xml:space="preserve"> mit </w:t>
      </w:r>
      <w:proofErr w:type="spellStart"/>
      <w:r>
        <w:t>mancherlay</w:t>
      </w:r>
      <w:proofErr w:type="spellEnd"/>
      <w:r>
        <w:t xml:space="preserve"> </w:t>
      </w:r>
      <w:proofErr w:type="spellStart"/>
      <w:r>
        <w:t>getzirdt</w:t>
      </w:r>
      <w:proofErr w:type="spellEnd"/>
      <w:r>
        <w:rPr>
          <w:rStyle w:val="Endnotenzeichen"/>
        </w:rPr>
        <w:endnoteReference w:id="14"/>
      </w:r>
      <w:r>
        <w:t xml:space="preserve"> d' selbigen </w:t>
      </w:r>
      <w:proofErr w:type="spellStart"/>
      <w:r>
        <w:t>auff</w:t>
      </w:r>
      <w:proofErr w:type="spellEnd"/>
      <w:r>
        <w:t xml:space="preserve"> der </w:t>
      </w:r>
      <w:proofErr w:type="spellStart"/>
      <w:r>
        <w:t>Mesz</w:t>
      </w:r>
      <w:proofErr w:type="spellEnd"/>
      <w:r>
        <w:t xml:space="preserve"> und </w:t>
      </w:r>
      <w:proofErr w:type="spellStart"/>
      <w:r>
        <w:t>ire</w:t>
      </w:r>
      <w:proofErr w:type="spellEnd"/>
      <w:r>
        <w:t xml:space="preserve"> </w:t>
      </w:r>
      <w:proofErr w:type="spellStart"/>
      <w:r>
        <w:t>zügehorung</w:t>
      </w:r>
      <w:proofErr w:type="spellEnd"/>
      <w:r>
        <w:t xml:space="preserve"> Ettlich </w:t>
      </w:r>
      <w:proofErr w:type="spellStart"/>
      <w:r>
        <w:t>auff</w:t>
      </w:r>
      <w:proofErr w:type="spellEnd"/>
      <w:r>
        <w:t xml:space="preserve"> die Munch und </w:t>
      </w:r>
      <w:proofErr w:type="spellStart"/>
      <w:r>
        <w:t>auff</w:t>
      </w:r>
      <w:proofErr w:type="spellEnd"/>
      <w:r>
        <w:t xml:space="preserve"> </w:t>
      </w:r>
      <w:proofErr w:type="spellStart"/>
      <w:r>
        <w:t>ir</w:t>
      </w:r>
      <w:proofErr w:type="spellEnd"/>
      <w:r>
        <w:t xml:space="preserve"> verdeckte falsche und </w:t>
      </w:r>
      <w:proofErr w:type="spellStart"/>
      <w:r>
        <w:t>gleyssent</w:t>
      </w:r>
      <w:proofErr w:type="spellEnd"/>
      <w:r>
        <w:t xml:space="preserve"> </w:t>
      </w:r>
      <w:proofErr w:type="spellStart"/>
      <w:r>
        <w:t>geistligkait</w:t>
      </w:r>
      <w:proofErr w:type="spellEnd"/>
      <w:r>
        <w:t xml:space="preserve">, gebende in </w:t>
      </w:r>
      <w:proofErr w:type="spellStart"/>
      <w:r>
        <w:t>ire</w:t>
      </w:r>
      <w:proofErr w:type="spellEnd"/>
      <w:r>
        <w:t xml:space="preserve"> </w:t>
      </w:r>
      <w:proofErr w:type="spellStart"/>
      <w:r>
        <w:t>güter</w:t>
      </w:r>
      <w:proofErr w:type="spellEnd"/>
      <w:r>
        <w:t xml:space="preserve"> und hab ec. </w:t>
      </w:r>
      <w:proofErr w:type="spellStart"/>
      <w:r>
        <w:t>Etlich</w:t>
      </w:r>
      <w:proofErr w:type="spellEnd"/>
      <w:r>
        <w:t xml:space="preserve"> in den </w:t>
      </w:r>
      <w:proofErr w:type="spellStart"/>
      <w:r>
        <w:t>barmhertzigen</w:t>
      </w:r>
      <w:proofErr w:type="spellEnd"/>
      <w:r>
        <w:t xml:space="preserve"> </w:t>
      </w:r>
      <w:proofErr w:type="spellStart"/>
      <w:r>
        <w:t>werckn</w:t>
      </w:r>
      <w:proofErr w:type="spellEnd"/>
      <w:r>
        <w:t xml:space="preserve"> on die </w:t>
      </w:r>
      <w:proofErr w:type="spellStart"/>
      <w:r>
        <w:t>erfüllung</w:t>
      </w:r>
      <w:proofErr w:type="spellEnd"/>
      <w:r>
        <w:t xml:space="preserve"> der </w:t>
      </w:r>
      <w:proofErr w:type="spellStart"/>
      <w:r>
        <w:t>gepot</w:t>
      </w:r>
      <w:proofErr w:type="spellEnd"/>
      <w:r>
        <w:t xml:space="preserve"> </w:t>
      </w:r>
      <w:proofErr w:type="spellStart"/>
      <w:r>
        <w:t>gotz</w:t>
      </w:r>
      <w:proofErr w:type="spellEnd"/>
      <w:r>
        <w:t xml:space="preserve"> </w:t>
      </w:r>
      <w:proofErr w:type="spellStart"/>
      <w:r>
        <w:t>etlich</w:t>
      </w:r>
      <w:proofErr w:type="spellEnd"/>
      <w:r>
        <w:t xml:space="preserve"> in </w:t>
      </w:r>
      <w:proofErr w:type="spellStart"/>
      <w:r>
        <w:t>etlichn</w:t>
      </w:r>
      <w:proofErr w:type="spellEnd"/>
      <w:r>
        <w:t xml:space="preserve"> </w:t>
      </w:r>
      <w:proofErr w:type="spellStart"/>
      <w:r>
        <w:t>gepotn</w:t>
      </w:r>
      <w:proofErr w:type="spellEnd"/>
      <w:r>
        <w:t xml:space="preserve"> on die </w:t>
      </w:r>
      <w:proofErr w:type="spellStart"/>
      <w:r>
        <w:t>pesserung</w:t>
      </w:r>
      <w:proofErr w:type="spellEnd"/>
      <w:r>
        <w:t xml:space="preserve"> des </w:t>
      </w:r>
      <w:proofErr w:type="spellStart"/>
      <w:r>
        <w:t>hertzn</w:t>
      </w:r>
      <w:proofErr w:type="spellEnd"/>
      <w:r>
        <w:t xml:space="preserve">, das sie </w:t>
      </w:r>
      <w:proofErr w:type="spellStart"/>
      <w:r>
        <w:t>got</w:t>
      </w:r>
      <w:proofErr w:type="spellEnd"/>
      <w:r>
        <w:t xml:space="preserve"> recht und </w:t>
      </w:r>
      <w:proofErr w:type="spellStart"/>
      <w:r>
        <w:t>warhafftiglich</w:t>
      </w:r>
      <w:proofErr w:type="spellEnd"/>
      <w:r>
        <w:t xml:space="preserve"> </w:t>
      </w:r>
      <w:proofErr w:type="spellStart"/>
      <w:r>
        <w:t>erkennetn</w:t>
      </w:r>
      <w:proofErr w:type="spellEnd"/>
      <w:r>
        <w:t xml:space="preserve">, und </w:t>
      </w:r>
      <w:proofErr w:type="spellStart"/>
      <w:r>
        <w:t>Jhesum</w:t>
      </w:r>
      <w:proofErr w:type="spellEnd"/>
      <w:r>
        <w:t xml:space="preserve"> Christum in d' </w:t>
      </w:r>
      <w:proofErr w:type="spellStart"/>
      <w:r>
        <w:t>genad</w:t>
      </w:r>
      <w:proofErr w:type="spellEnd"/>
      <w:r>
        <w:t xml:space="preserve"> und </w:t>
      </w:r>
      <w:proofErr w:type="spellStart"/>
      <w:r>
        <w:t>warhayt</w:t>
      </w:r>
      <w:proofErr w:type="spellEnd"/>
      <w:r>
        <w:t xml:space="preserve"> und an die </w:t>
      </w:r>
      <w:proofErr w:type="spellStart"/>
      <w:r>
        <w:t>erkentnus</w:t>
      </w:r>
      <w:proofErr w:type="spellEnd"/>
      <w:r>
        <w:t xml:space="preserve"> sein </w:t>
      </w:r>
      <w:proofErr w:type="spellStart"/>
      <w:r>
        <w:t>selbs</w:t>
      </w:r>
      <w:proofErr w:type="spellEnd"/>
      <w:r>
        <w:t xml:space="preserve"> und an die </w:t>
      </w:r>
      <w:proofErr w:type="spellStart"/>
      <w:r>
        <w:t>begreyffung</w:t>
      </w:r>
      <w:proofErr w:type="spellEnd"/>
      <w:r>
        <w:t xml:space="preserve"> der </w:t>
      </w:r>
      <w:proofErr w:type="spellStart"/>
      <w:r>
        <w:t>gerechtigkayt</w:t>
      </w:r>
      <w:proofErr w:type="spellEnd"/>
      <w:r>
        <w:t xml:space="preserve"> die </w:t>
      </w:r>
      <w:proofErr w:type="spellStart"/>
      <w:r>
        <w:t>ausz</w:t>
      </w:r>
      <w:proofErr w:type="spellEnd"/>
      <w:r>
        <w:t xml:space="preserve"> dem glauben durch die </w:t>
      </w:r>
      <w:proofErr w:type="spellStart"/>
      <w:r>
        <w:t>vernewng</w:t>
      </w:r>
      <w:proofErr w:type="spellEnd"/>
      <w:r>
        <w:t xml:space="preserve"> des </w:t>
      </w:r>
      <w:proofErr w:type="spellStart"/>
      <w:r>
        <w:t>heyligen</w:t>
      </w:r>
      <w:proofErr w:type="spellEnd"/>
      <w:r>
        <w:t xml:space="preserve"> </w:t>
      </w:r>
      <w:proofErr w:type="spellStart"/>
      <w:r>
        <w:t>geysts</w:t>
      </w:r>
      <w:proofErr w:type="spellEnd"/>
      <w:r>
        <w:t xml:space="preserve"> </w:t>
      </w:r>
      <w:proofErr w:type="spellStart"/>
      <w:r>
        <w:t>fleust</w:t>
      </w:r>
      <w:proofErr w:type="spellEnd"/>
      <w:r>
        <w:t xml:space="preserve">, Ettlich </w:t>
      </w:r>
      <w:proofErr w:type="spellStart"/>
      <w:r>
        <w:t>auff</w:t>
      </w:r>
      <w:proofErr w:type="spellEnd"/>
      <w:r>
        <w:t xml:space="preserve"> den </w:t>
      </w:r>
      <w:proofErr w:type="spellStart"/>
      <w:r>
        <w:t>gütn</w:t>
      </w:r>
      <w:proofErr w:type="spellEnd"/>
      <w:r>
        <w:t xml:space="preserve"> </w:t>
      </w:r>
      <w:proofErr w:type="spellStart"/>
      <w:r>
        <w:t>wercken</w:t>
      </w:r>
      <w:proofErr w:type="spellEnd"/>
      <w:r>
        <w:t xml:space="preserve">, an </w:t>
      </w:r>
      <w:proofErr w:type="spellStart"/>
      <w:r>
        <w:t>erlangung</w:t>
      </w:r>
      <w:proofErr w:type="spellEnd"/>
      <w:r>
        <w:t xml:space="preserve"> zuvor d' </w:t>
      </w:r>
      <w:proofErr w:type="spellStart"/>
      <w:r>
        <w:t>gnad</w:t>
      </w:r>
      <w:proofErr w:type="spellEnd"/>
      <w:r>
        <w:t xml:space="preserve"> in der </w:t>
      </w:r>
      <w:proofErr w:type="spellStart"/>
      <w:r>
        <w:t>verbundnuwsz</w:t>
      </w:r>
      <w:proofErr w:type="spellEnd"/>
      <w:r>
        <w:t xml:space="preserve"> des </w:t>
      </w:r>
      <w:proofErr w:type="spellStart"/>
      <w:r>
        <w:t>glaubens</w:t>
      </w:r>
      <w:proofErr w:type="spellEnd"/>
      <w:r>
        <w:t xml:space="preserve">, und </w:t>
      </w:r>
      <w:proofErr w:type="spellStart"/>
      <w:r>
        <w:t>alszo</w:t>
      </w:r>
      <w:proofErr w:type="spellEnd"/>
      <w:r>
        <w:t xml:space="preserve"> ist </w:t>
      </w:r>
      <w:proofErr w:type="spellStart"/>
      <w:r>
        <w:t>unzelich</w:t>
      </w:r>
      <w:proofErr w:type="spellEnd"/>
      <w:r>
        <w:t xml:space="preserve"> </w:t>
      </w:r>
      <w:proofErr w:type="spellStart"/>
      <w:r>
        <w:t>vil</w:t>
      </w:r>
      <w:proofErr w:type="spellEnd"/>
      <w:r>
        <w:t xml:space="preserve"> der </w:t>
      </w:r>
      <w:proofErr w:type="spellStart"/>
      <w:r>
        <w:t>betrieglichen</w:t>
      </w:r>
      <w:proofErr w:type="spellEnd"/>
      <w:r>
        <w:t xml:space="preserve"> </w:t>
      </w:r>
      <w:proofErr w:type="spellStart"/>
      <w:r>
        <w:t>hoffnungen</w:t>
      </w:r>
      <w:proofErr w:type="spellEnd"/>
      <w:r>
        <w:t xml:space="preserve"> und der falschen </w:t>
      </w:r>
      <w:proofErr w:type="spellStart"/>
      <w:r>
        <w:t>geystligkayten</w:t>
      </w:r>
      <w:proofErr w:type="spellEnd"/>
      <w:r>
        <w:t xml:space="preserve">, die da die </w:t>
      </w:r>
      <w:proofErr w:type="spellStart"/>
      <w:r>
        <w:t>betrieglichen</w:t>
      </w:r>
      <w:proofErr w:type="spellEnd"/>
      <w:r>
        <w:t xml:space="preserve"> </w:t>
      </w:r>
      <w:proofErr w:type="spellStart"/>
      <w:r>
        <w:t>hoffnungen</w:t>
      </w:r>
      <w:proofErr w:type="spellEnd"/>
      <w:r>
        <w:t xml:space="preserve"> </w:t>
      </w:r>
      <w:proofErr w:type="spellStart"/>
      <w:r>
        <w:t>pawen</w:t>
      </w:r>
      <w:proofErr w:type="spellEnd"/>
      <w:r>
        <w:t xml:space="preserve"> es sey </w:t>
      </w:r>
      <w:proofErr w:type="spellStart"/>
      <w:r>
        <w:t>dy</w:t>
      </w:r>
      <w:proofErr w:type="spellEnd"/>
      <w:r>
        <w:t xml:space="preserve"> </w:t>
      </w:r>
      <w:proofErr w:type="spellStart"/>
      <w:r>
        <w:t>vertrawung</w:t>
      </w:r>
      <w:proofErr w:type="spellEnd"/>
      <w:r>
        <w:t xml:space="preserve"> oder </w:t>
      </w:r>
      <w:proofErr w:type="spellStart"/>
      <w:r>
        <w:t>andechtikayt</w:t>
      </w:r>
      <w:proofErr w:type="spellEnd"/>
      <w:r>
        <w:t xml:space="preserve"> zu den worten der falschen </w:t>
      </w:r>
      <w:proofErr w:type="spellStart"/>
      <w:r>
        <w:t>propheten</w:t>
      </w:r>
      <w:proofErr w:type="spellEnd"/>
      <w:r>
        <w:t xml:space="preserve">, oder zu </w:t>
      </w:r>
      <w:proofErr w:type="spellStart"/>
      <w:r>
        <w:t>iren</w:t>
      </w:r>
      <w:proofErr w:type="spellEnd"/>
      <w:r>
        <w:t xml:space="preserve"> </w:t>
      </w:r>
      <w:proofErr w:type="spellStart"/>
      <w:r>
        <w:t>wercken</w:t>
      </w:r>
      <w:proofErr w:type="spellEnd"/>
      <w:r>
        <w:t xml:space="preserve">, es sey die </w:t>
      </w:r>
      <w:proofErr w:type="spellStart"/>
      <w:r>
        <w:t>unordlich</w:t>
      </w:r>
      <w:proofErr w:type="spellEnd"/>
      <w:r>
        <w:t xml:space="preserve"> lieb zu in </w:t>
      </w:r>
      <w:proofErr w:type="spellStart"/>
      <w:r>
        <w:t>ausz</w:t>
      </w:r>
      <w:proofErr w:type="spellEnd"/>
      <w:r>
        <w:t xml:space="preserve"> herzlicher </w:t>
      </w:r>
      <w:proofErr w:type="spellStart"/>
      <w:r>
        <w:t>hitzigkayt</w:t>
      </w:r>
      <w:proofErr w:type="spellEnd"/>
      <w:r>
        <w:t xml:space="preserve">, </w:t>
      </w:r>
      <w:proofErr w:type="spellStart"/>
      <w:r>
        <w:t>bisz</w:t>
      </w:r>
      <w:proofErr w:type="spellEnd"/>
      <w:r>
        <w:t xml:space="preserve"> </w:t>
      </w:r>
      <w:proofErr w:type="spellStart"/>
      <w:r>
        <w:t>wi</w:t>
      </w:r>
      <w:proofErr w:type="spellEnd"/>
      <w:r>
        <w:t xml:space="preserve">' die </w:t>
      </w:r>
      <w:proofErr w:type="spellStart"/>
      <w:r>
        <w:t>gerechtigkayt</w:t>
      </w:r>
      <w:proofErr w:type="spellEnd"/>
      <w:r>
        <w:t xml:space="preserve"> </w:t>
      </w:r>
      <w:proofErr w:type="spellStart"/>
      <w:r>
        <w:t>gottes</w:t>
      </w:r>
      <w:proofErr w:type="spellEnd"/>
      <w:r>
        <w:t xml:space="preserve"> und seiner </w:t>
      </w:r>
      <w:proofErr w:type="spellStart"/>
      <w:r>
        <w:t>nachvolger</w:t>
      </w:r>
      <w:proofErr w:type="spellEnd"/>
      <w:r>
        <w:t xml:space="preserve">, als Christus sagt, Sie werden euch </w:t>
      </w:r>
      <w:proofErr w:type="spellStart"/>
      <w:r>
        <w:t>erschlahen</w:t>
      </w:r>
      <w:proofErr w:type="spellEnd"/>
      <w:r>
        <w:t xml:space="preserve"> und werden es halten </w:t>
      </w:r>
      <w:proofErr w:type="spellStart"/>
      <w:r>
        <w:t>fur</w:t>
      </w:r>
      <w:proofErr w:type="spellEnd"/>
      <w:r>
        <w:t xml:space="preserve"> ein </w:t>
      </w:r>
      <w:proofErr w:type="spellStart"/>
      <w:r>
        <w:t>dinst</w:t>
      </w:r>
      <w:proofErr w:type="spellEnd"/>
      <w:r>
        <w:t xml:space="preserve"> </w:t>
      </w:r>
      <w:proofErr w:type="spellStart"/>
      <w:r>
        <w:t>gottes</w:t>
      </w:r>
      <w:proofErr w:type="spellEnd"/>
      <w:r>
        <w:t xml:space="preserve"> ec. Oder </w:t>
      </w:r>
      <w:proofErr w:type="spellStart"/>
      <w:r>
        <w:t>ausz</w:t>
      </w:r>
      <w:proofErr w:type="spellEnd"/>
      <w:r>
        <w:t xml:space="preserve"> der </w:t>
      </w:r>
      <w:proofErr w:type="spellStart"/>
      <w:r>
        <w:t>inbrpnbstigkayt</w:t>
      </w:r>
      <w:proofErr w:type="spellEnd"/>
      <w:r>
        <w:t xml:space="preserve"> oder </w:t>
      </w:r>
      <w:proofErr w:type="spellStart"/>
      <w:r>
        <w:t>hitzigkayt</w:t>
      </w:r>
      <w:proofErr w:type="spellEnd"/>
      <w:r>
        <w:t xml:space="preserve">, </w:t>
      </w:r>
      <w:proofErr w:type="spellStart"/>
      <w:r>
        <w:t>dz</w:t>
      </w:r>
      <w:proofErr w:type="spellEnd"/>
      <w:r>
        <w:t xml:space="preserve"> sie eingehn in </w:t>
      </w:r>
      <w:proofErr w:type="spellStart"/>
      <w:r>
        <w:t>ire</w:t>
      </w:r>
      <w:proofErr w:type="spellEnd"/>
      <w:r>
        <w:t xml:space="preserve"> </w:t>
      </w:r>
      <w:proofErr w:type="spellStart"/>
      <w:r>
        <w:t>örden</w:t>
      </w:r>
      <w:proofErr w:type="spellEnd"/>
      <w:r>
        <w:t xml:space="preserve"> und </w:t>
      </w:r>
      <w:proofErr w:type="spellStart"/>
      <w:r>
        <w:t>gesetz</w:t>
      </w:r>
      <w:proofErr w:type="spellEnd"/>
      <w:r>
        <w:t xml:space="preserve">. Auch in der ehren der todten </w:t>
      </w:r>
      <w:proofErr w:type="spellStart"/>
      <w:r>
        <w:t>leuth</w:t>
      </w:r>
      <w:proofErr w:type="spellEnd"/>
      <w:r>
        <w:t xml:space="preserve"> und </w:t>
      </w:r>
      <w:proofErr w:type="spellStart"/>
      <w:r>
        <w:t>irer</w:t>
      </w:r>
      <w:proofErr w:type="spellEnd"/>
      <w:r>
        <w:t xml:space="preserve"> </w:t>
      </w:r>
      <w:proofErr w:type="spellStart"/>
      <w:r>
        <w:t>gepayn</w:t>
      </w:r>
      <w:proofErr w:type="spellEnd"/>
      <w:r>
        <w:t xml:space="preserve"> oder ander ding. Oder der lebendigen welcher </w:t>
      </w:r>
      <w:proofErr w:type="spellStart"/>
      <w:r>
        <w:t>wercken</w:t>
      </w:r>
      <w:proofErr w:type="spellEnd"/>
      <w:r>
        <w:t xml:space="preserve"> sie die ehre und </w:t>
      </w:r>
      <w:proofErr w:type="spellStart"/>
      <w:r>
        <w:t>geistlikayt</w:t>
      </w:r>
      <w:proofErr w:type="spellEnd"/>
      <w:r>
        <w:t xml:space="preserve"> zu </w:t>
      </w:r>
      <w:proofErr w:type="spellStart"/>
      <w:r>
        <w:t>aygnen</w:t>
      </w:r>
      <w:proofErr w:type="spellEnd"/>
      <w:r>
        <w:t xml:space="preserve">, </w:t>
      </w:r>
      <w:proofErr w:type="spellStart"/>
      <w:r>
        <w:t>unnd</w:t>
      </w:r>
      <w:proofErr w:type="spellEnd"/>
      <w:r>
        <w:t xml:space="preserve"> </w:t>
      </w:r>
      <w:proofErr w:type="spellStart"/>
      <w:r>
        <w:t>ir</w:t>
      </w:r>
      <w:proofErr w:type="spellEnd"/>
      <w:r>
        <w:t xml:space="preserve"> </w:t>
      </w:r>
      <w:proofErr w:type="spellStart"/>
      <w:r>
        <w:t>hoffnung</w:t>
      </w:r>
      <w:proofErr w:type="spellEnd"/>
      <w:r>
        <w:t xml:space="preserve"> dar ein setzen, </w:t>
      </w:r>
      <w:proofErr w:type="spellStart"/>
      <w:r>
        <w:t>Alsz</w:t>
      </w:r>
      <w:proofErr w:type="spellEnd"/>
      <w:r>
        <w:t xml:space="preserve"> da sind </w:t>
      </w:r>
      <w:proofErr w:type="spellStart"/>
      <w:r>
        <w:t>Brieff</w:t>
      </w:r>
      <w:proofErr w:type="spellEnd"/>
      <w:r>
        <w:t xml:space="preserve">, und </w:t>
      </w:r>
      <w:proofErr w:type="spellStart"/>
      <w:r>
        <w:t>Bebstlich</w:t>
      </w:r>
      <w:proofErr w:type="spellEnd"/>
      <w:r>
        <w:t xml:space="preserve"> </w:t>
      </w:r>
      <w:proofErr w:type="spellStart"/>
      <w:r>
        <w:t>bullen</w:t>
      </w:r>
      <w:proofErr w:type="spellEnd"/>
      <w:r>
        <w:t xml:space="preserve"> ec. Durch welche </w:t>
      </w:r>
      <w:proofErr w:type="spellStart"/>
      <w:r>
        <w:t>sy</w:t>
      </w:r>
      <w:proofErr w:type="spellEnd"/>
      <w:r>
        <w:t xml:space="preserve"> </w:t>
      </w:r>
      <w:proofErr w:type="spellStart"/>
      <w:r>
        <w:t>vermainen</w:t>
      </w:r>
      <w:proofErr w:type="spellEnd"/>
      <w:r>
        <w:t xml:space="preserve">, was darinnen </w:t>
      </w:r>
      <w:proofErr w:type="spellStart"/>
      <w:r>
        <w:t>felschlich</w:t>
      </w:r>
      <w:proofErr w:type="spellEnd"/>
      <w:r>
        <w:t xml:space="preserve"> zugesagt </w:t>
      </w:r>
      <w:proofErr w:type="spellStart"/>
      <w:r>
        <w:t>wirt</w:t>
      </w:r>
      <w:proofErr w:type="spellEnd"/>
      <w:r>
        <w:t xml:space="preserve"> </w:t>
      </w:r>
      <w:proofErr w:type="spellStart"/>
      <w:r>
        <w:t>zuüberkommen</w:t>
      </w:r>
      <w:proofErr w:type="spellEnd"/>
      <w:r>
        <w:t xml:space="preserve">. </w:t>
      </w:r>
    </w:p>
    <w:p w14:paraId="6BBC2C50" w14:textId="77777777" w:rsidR="00E24477" w:rsidRDefault="00E24477" w:rsidP="00E24477">
      <w:pPr>
        <w:pStyle w:val="StandardWeb"/>
      </w:pPr>
      <w:r>
        <w:t xml:space="preserve">71. Wie irren die </w:t>
      </w:r>
      <w:proofErr w:type="spellStart"/>
      <w:r>
        <w:t>leuth</w:t>
      </w:r>
      <w:proofErr w:type="spellEnd"/>
      <w:r>
        <w:t xml:space="preserve"> durch die </w:t>
      </w:r>
      <w:proofErr w:type="spellStart"/>
      <w:r>
        <w:t>todtlichen</w:t>
      </w:r>
      <w:proofErr w:type="spellEnd"/>
      <w:r>
        <w:t xml:space="preserve"> </w:t>
      </w:r>
      <w:proofErr w:type="spellStart"/>
      <w:r>
        <w:t>begirdt</w:t>
      </w:r>
      <w:proofErr w:type="spellEnd"/>
      <w:r>
        <w:t>?</w:t>
      </w:r>
      <w:r>
        <w:br/>
      </w:r>
      <w:r>
        <w:rPr>
          <w:rStyle w:val="Fett"/>
        </w:rPr>
        <w:t>A.</w:t>
      </w:r>
      <w:r>
        <w:t xml:space="preserve"> Wann sie </w:t>
      </w:r>
      <w:proofErr w:type="spellStart"/>
      <w:r>
        <w:t>warhafftiglichen</w:t>
      </w:r>
      <w:proofErr w:type="spellEnd"/>
      <w:r>
        <w:t xml:space="preserve"> des </w:t>
      </w:r>
      <w:proofErr w:type="spellStart"/>
      <w:r>
        <w:t>glaubens</w:t>
      </w:r>
      <w:proofErr w:type="spellEnd"/>
      <w:r>
        <w:t xml:space="preserve"> und der lieb durch die gab </w:t>
      </w:r>
      <w:proofErr w:type="spellStart"/>
      <w:r>
        <w:t>gottes</w:t>
      </w:r>
      <w:proofErr w:type="spellEnd"/>
      <w:r>
        <w:t xml:space="preserve"> </w:t>
      </w:r>
      <w:proofErr w:type="spellStart"/>
      <w:r>
        <w:t>nit</w:t>
      </w:r>
      <w:proofErr w:type="spellEnd"/>
      <w:r>
        <w:t xml:space="preserve"> erlangen, und durch das </w:t>
      </w:r>
      <w:proofErr w:type="spellStart"/>
      <w:r>
        <w:t>wort</w:t>
      </w:r>
      <w:proofErr w:type="spellEnd"/>
      <w:r>
        <w:t xml:space="preserve"> </w:t>
      </w:r>
      <w:proofErr w:type="spellStart"/>
      <w:r>
        <w:t>gots</w:t>
      </w:r>
      <w:proofErr w:type="spellEnd"/>
      <w:r>
        <w:t xml:space="preserve"> </w:t>
      </w:r>
      <w:proofErr w:type="spellStart"/>
      <w:r>
        <w:t>nit</w:t>
      </w:r>
      <w:proofErr w:type="spellEnd"/>
      <w:r>
        <w:t xml:space="preserve"> </w:t>
      </w:r>
      <w:proofErr w:type="spellStart"/>
      <w:r>
        <w:t>auffnemen</w:t>
      </w:r>
      <w:proofErr w:type="spellEnd"/>
      <w:r>
        <w:t xml:space="preserve">, oder </w:t>
      </w:r>
      <w:proofErr w:type="spellStart"/>
      <w:r>
        <w:t>alszo</w:t>
      </w:r>
      <w:proofErr w:type="spellEnd"/>
      <w:r>
        <w:t xml:space="preserve">, </w:t>
      </w:r>
      <w:proofErr w:type="spellStart"/>
      <w:r>
        <w:t>wan</w:t>
      </w:r>
      <w:proofErr w:type="spellEnd"/>
      <w:r>
        <w:t xml:space="preserve"> </w:t>
      </w:r>
      <w:proofErr w:type="spellStart"/>
      <w:r>
        <w:t>sy</w:t>
      </w:r>
      <w:proofErr w:type="spellEnd"/>
      <w:r>
        <w:t xml:space="preserve"> unter der </w:t>
      </w:r>
      <w:proofErr w:type="spellStart"/>
      <w:r>
        <w:t>bekennung</w:t>
      </w:r>
      <w:proofErr w:type="spellEnd"/>
      <w:r>
        <w:t xml:space="preserve">, des </w:t>
      </w:r>
      <w:proofErr w:type="spellStart"/>
      <w:r>
        <w:t>glaubens</w:t>
      </w:r>
      <w:proofErr w:type="spellEnd"/>
      <w:r>
        <w:t xml:space="preserve"> und der </w:t>
      </w:r>
      <w:proofErr w:type="spellStart"/>
      <w:r>
        <w:t>dienstperkayt</w:t>
      </w:r>
      <w:proofErr w:type="spellEnd"/>
      <w:r>
        <w:t xml:space="preserve"> der </w:t>
      </w:r>
      <w:proofErr w:type="spellStart"/>
      <w:r>
        <w:t>kirchen</w:t>
      </w:r>
      <w:proofErr w:type="spellEnd"/>
      <w:r>
        <w:t xml:space="preserve">, das </w:t>
      </w:r>
      <w:proofErr w:type="spellStart"/>
      <w:r>
        <w:t>thün</w:t>
      </w:r>
      <w:proofErr w:type="spellEnd"/>
      <w:r>
        <w:t xml:space="preserve">, das S. Johan spricht, Alles was da ist in der </w:t>
      </w:r>
      <w:proofErr w:type="spellStart"/>
      <w:r>
        <w:t>welt</w:t>
      </w:r>
      <w:proofErr w:type="spellEnd"/>
      <w:r>
        <w:t xml:space="preserve">, das ist </w:t>
      </w:r>
      <w:proofErr w:type="spellStart"/>
      <w:r>
        <w:t>begirlikaytt</w:t>
      </w:r>
      <w:proofErr w:type="spellEnd"/>
      <w:r>
        <w:t xml:space="preserve"> des </w:t>
      </w:r>
      <w:proofErr w:type="spellStart"/>
      <w:r>
        <w:t>Fleyschs</w:t>
      </w:r>
      <w:proofErr w:type="spellEnd"/>
      <w:r>
        <w:t xml:space="preserve">, </w:t>
      </w:r>
      <w:proofErr w:type="spellStart"/>
      <w:r>
        <w:t>begirligkayt</w:t>
      </w:r>
      <w:proofErr w:type="spellEnd"/>
      <w:r>
        <w:t xml:space="preserve"> der </w:t>
      </w:r>
      <w:proofErr w:type="spellStart"/>
      <w:r>
        <w:t>augen</w:t>
      </w:r>
      <w:proofErr w:type="spellEnd"/>
      <w:r>
        <w:t xml:space="preserve">, und </w:t>
      </w:r>
      <w:proofErr w:type="spellStart"/>
      <w:r>
        <w:t>hoffart</w:t>
      </w:r>
      <w:proofErr w:type="spellEnd"/>
      <w:r>
        <w:t xml:space="preserve"> des </w:t>
      </w:r>
      <w:proofErr w:type="spellStart"/>
      <w:r>
        <w:t>lebens</w:t>
      </w:r>
      <w:proofErr w:type="spellEnd"/>
      <w:r>
        <w:t xml:space="preserve">. </w:t>
      </w:r>
    </w:p>
    <w:p w14:paraId="2CFCDCF2" w14:textId="77777777" w:rsidR="00E24477" w:rsidRDefault="00E24477" w:rsidP="00E24477">
      <w:pPr>
        <w:pStyle w:val="StandardWeb"/>
      </w:pPr>
      <w:r>
        <w:t xml:space="preserve">72. Worin </w:t>
      </w:r>
      <w:proofErr w:type="spellStart"/>
      <w:r>
        <w:t>eroffnen</w:t>
      </w:r>
      <w:proofErr w:type="spellEnd"/>
      <w:r>
        <w:t xml:space="preserve"> sich die </w:t>
      </w:r>
      <w:proofErr w:type="spellStart"/>
      <w:r>
        <w:t>selbigenn</w:t>
      </w:r>
      <w:proofErr w:type="spellEnd"/>
      <w:r>
        <w:t xml:space="preserve"> </w:t>
      </w:r>
      <w:proofErr w:type="spellStart"/>
      <w:r>
        <w:t>begirden</w:t>
      </w:r>
      <w:proofErr w:type="spellEnd"/>
      <w:r>
        <w:t>?</w:t>
      </w:r>
      <w:r>
        <w:br/>
      </w:r>
      <w:r>
        <w:rPr>
          <w:rStyle w:val="Fett"/>
        </w:rPr>
        <w:t>A.</w:t>
      </w:r>
      <w:r>
        <w:t xml:space="preserve"> In den vii. </w:t>
      </w:r>
      <w:proofErr w:type="spellStart"/>
      <w:r>
        <w:t>tod</w:t>
      </w:r>
      <w:proofErr w:type="spellEnd"/>
      <w:r>
        <w:t xml:space="preserve"> </w:t>
      </w:r>
      <w:proofErr w:type="spellStart"/>
      <w:r>
        <w:t>sundn</w:t>
      </w:r>
      <w:proofErr w:type="spellEnd"/>
      <w:r>
        <w:t xml:space="preserve">, die do sind Hoffart, </w:t>
      </w:r>
      <w:proofErr w:type="spellStart"/>
      <w:r>
        <w:t>Geytzigkayt</w:t>
      </w:r>
      <w:proofErr w:type="spellEnd"/>
      <w:r>
        <w:t xml:space="preserve">, </w:t>
      </w:r>
      <w:proofErr w:type="spellStart"/>
      <w:r>
        <w:t>Unkeuscheyt</w:t>
      </w:r>
      <w:proofErr w:type="spellEnd"/>
      <w:r>
        <w:t xml:space="preserve">, </w:t>
      </w:r>
      <w:proofErr w:type="spellStart"/>
      <w:r>
        <w:t>NEid</w:t>
      </w:r>
      <w:proofErr w:type="spellEnd"/>
      <w:r>
        <w:t xml:space="preserve">, </w:t>
      </w:r>
      <w:proofErr w:type="spellStart"/>
      <w:r>
        <w:t>Frasz</w:t>
      </w:r>
      <w:proofErr w:type="spellEnd"/>
      <w:r>
        <w:t xml:space="preserve">, Zorn, </w:t>
      </w:r>
      <w:proofErr w:type="spellStart"/>
      <w:r>
        <w:t>Tragkayt</w:t>
      </w:r>
      <w:proofErr w:type="spellEnd"/>
      <w:r>
        <w:t xml:space="preserve">. </w:t>
      </w:r>
    </w:p>
    <w:p w14:paraId="7BB4E855" w14:textId="77777777" w:rsidR="00E24477" w:rsidRDefault="00E24477" w:rsidP="00E24477">
      <w:pPr>
        <w:pStyle w:val="StandardWeb"/>
      </w:pPr>
      <w:r>
        <w:t xml:space="preserve">73. Wie </w:t>
      </w:r>
      <w:proofErr w:type="spellStart"/>
      <w:r>
        <w:t>sol</w:t>
      </w:r>
      <w:proofErr w:type="spellEnd"/>
      <w:r>
        <w:t xml:space="preserve"> der </w:t>
      </w:r>
      <w:proofErr w:type="spellStart"/>
      <w:r>
        <w:t>mensch</w:t>
      </w:r>
      <w:proofErr w:type="spellEnd"/>
      <w:r>
        <w:t xml:space="preserve"> </w:t>
      </w:r>
      <w:proofErr w:type="spellStart"/>
      <w:r>
        <w:t>entpflihen</w:t>
      </w:r>
      <w:proofErr w:type="spellEnd"/>
      <w:r>
        <w:t xml:space="preserve"> </w:t>
      </w:r>
      <w:proofErr w:type="spellStart"/>
      <w:r>
        <w:t>diszen</w:t>
      </w:r>
      <w:proofErr w:type="spellEnd"/>
      <w:r>
        <w:t xml:space="preserve"> </w:t>
      </w:r>
      <w:proofErr w:type="spellStart"/>
      <w:r>
        <w:t>irszaln</w:t>
      </w:r>
      <w:proofErr w:type="spellEnd"/>
      <w:r>
        <w:t>?</w:t>
      </w:r>
      <w:r>
        <w:br/>
      </w:r>
      <w:r>
        <w:rPr>
          <w:rStyle w:val="Fett"/>
        </w:rPr>
        <w:t>A.</w:t>
      </w:r>
      <w:r>
        <w:t xml:space="preserve"> Zum ersten, </w:t>
      </w:r>
      <w:proofErr w:type="spellStart"/>
      <w:r>
        <w:t>dz</w:t>
      </w:r>
      <w:proofErr w:type="spellEnd"/>
      <w:r>
        <w:t xml:space="preserve"> man </w:t>
      </w:r>
      <w:proofErr w:type="spellStart"/>
      <w:r>
        <w:t>flihen</w:t>
      </w:r>
      <w:proofErr w:type="spellEnd"/>
      <w:r>
        <w:t xml:space="preserve"> die </w:t>
      </w:r>
      <w:proofErr w:type="spellStart"/>
      <w:r>
        <w:t>verursacher</w:t>
      </w:r>
      <w:proofErr w:type="spellEnd"/>
      <w:r>
        <w:t xml:space="preserve"> </w:t>
      </w:r>
      <w:proofErr w:type="spellStart"/>
      <w:r>
        <w:t>dersselben</w:t>
      </w:r>
      <w:proofErr w:type="spellEnd"/>
      <w:r>
        <w:t xml:space="preserve"> </w:t>
      </w:r>
      <w:proofErr w:type="spellStart"/>
      <w:r>
        <w:t>irsal</w:t>
      </w:r>
      <w:proofErr w:type="spellEnd"/>
      <w:r>
        <w:t xml:space="preserve"> und das </w:t>
      </w:r>
      <w:proofErr w:type="spellStart"/>
      <w:r>
        <w:t>sindt</w:t>
      </w:r>
      <w:proofErr w:type="spellEnd"/>
      <w:r>
        <w:t xml:space="preserve"> die </w:t>
      </w:r>
      <w:proofErr w:type="spellStart"/>
      <w:r>
        <w:t>pösen</w:t>
      </w:r>
      <w:proofErr w:type="spellEnd"/>
      <w:r>
        <w:t xml:space="preserve"> </w:t>
      </w:r>
      <w:proofErr w:type="spellStart"/>
      <w:r>
        <w:t>diener</w:t>
      </w:r>
      <w:proofErr w:type="spellEnd"/>
      <w:r>
        <w:t xml:space="preserve"> eines </w:t>
      </w:r>
      <w:proofErr w:type="spellStart"/>
      <w:r>
        <w:t>pösen</w:t>
      </w:r>
      <w:proofErr w:type="spellEnd"/>
      <w:r>
        <w:t xml:space="preserve"> verstands und </w:t>
      </w:r>
      <w:proofErr w:type="spellStart"/>
      <w:r>
        <w:t>sinnes</w:t>
      </w:r>
      <w:proofErr w:type="spellEnd"/>
      <w:r>
        <w:t xml:space="preserve"> und </w:t>
      </w:r>
      <w:proofErr w:type="spellStart"/>
      <w:r>
        <w:t>etlich</w:t>
      </w:r>
      <w:proofErr w:type="spellEnd"/>
      <w:r>
        <w:t xml:space="preserve"> auch mit </w:t>
      </w:r>
      <w:proofErr w:type="spellStart"/>
      <w:r>
        <w:t>yrem</w:t>
      </w:r>
      <w:proofErr w:type="spellEnd"/>
      <w:r>
        <w:t xml:space="preserve"> </w:t>
      </w:r>
      <w:proofErr w:type="spellStart"/>
      <w:r>
        <w:t>pösen</w:t>
      </w:r>
      <w:proofErr w:type="spellEnd"/>
      <w:r>
        <w:t xml:space="preserve"> leben, vor </w:t>
      </w:r>
      <w:proofErr w:type="spellStart"/>
      <w:r>
        <w:t>welchn</w:t>
      </w:r>
      <w:proofErr w:type="spellEnd"/>
      <w:r>
        <w:t xml:space="preserve"> uns Christ warnet </w:t>
      </w:r>
      <w:proofErr w:type="spellStart"/>
      <w:r>
        <w:t>sprechendt</w:t>
      </w:r>
      <w:proofErr w:type="spellEnd"/>
      <w:r>
        <w:t xml:space="preserve">, mit </w:t>
      </w:r>
      <w:proofErr w:type="spellStart"/>
      <w:r>
        <w:t>fleysz</w:t>
      </w:r>
      <w:proofErr w:type="spellEnd"/>
      <w:r>
        <w:t xml:space="preserve"> </w:t>
      </w:r>
      <w:proofErr w:type="spellStart"/>
      <w:r>
        <w:t>huettet</w:t>
      </w:r>
      <w:proofErr w:type="spellEnd"/>
      <w:r>
        <w:t xml:space="preserve"> euch vor falschen </w:t>
      </w:r>
      <w:proofErr w:type="spellStart"/>
      <w:r>
        <w:t>propheten</w:t>
      </w:r>
      <w:proofErr w:type="spellEnd"/>
      <w:r>
        <w:t xml:space="preserve">, Zum andern Sol man </w:t>
      </w:r>
      <w:proofErr w:type="spellStart"/>
      <w:r>
        <w:t>nachvolgen</w:t>
      </w:r>
      <w:proofErr w:type="spellEnd"/>
      <w:r>
        <w:t xml:space="preserve"> den </w:t>
      </w:r>
      <w:proofErr w:type="spellStart"/>
      <w:r>
        <w:t>getrewen</w:t>
      </w:r>
      <w:proofErr w:type="spellEnd"/>
      <w:r>
        <w:t xml:space="preserve"> </w:t>
      </w:r>
      <w:proofErr w:type="spellStart"/>
      <w:r>
        <w:t>verwesern</w:t>
      </w:r>
      <w:proofErr w:type="spellEnd"/>
      <w:r>
        <w:t xml:space="preserve"> die mit rechtem sinn und verstand </w:t>
      </w:r>
      <w:proofErr w:type="spellStart"/>
      <w:r>
        <w:t>yrer</w:t>
      </w:r>
      <w:proofErr w:type="spellEnd"/>
      <w:r>
        <w:t xml:space="preserve"> </w:t>
      </w:r>
      <w:proofErr w:type="spellStart"/>
      <w:r>
        <w:t>ler</w:t>
      </w:r>
      <w:proofErr w:type="spellEnd"/>
      <w:r>
        <w:t xml:space="preserve"> und mit </w:t>
      </w:r>
      <w:proofErr w:type="spellStart"/>
      <w:r>
        <w:t>yrem</w:t>
      </w:r>
      <w:proofErr w:type="spellEnd"/>
      <w:r>
        <w:t xml:space="preserve"> leben, der </w:t>
      </w:r>
      <w:proofErr w:type="spellStart"/>
      <w:r>
        <w:t>warhayt</w:t>
      </w:r>
      <w:proofErr w:type="spellEnd"/>
      <w:r>
        <w:t xml:space="preserve"> dienen </w:t>
      </w:r>
      <w:proofErr w:type="spellStart"/>
      <w:r>
        <w:t>habent</w:t>
      </w:r>
      <w:proofErr w:type="spellEnd"/>
      <w:r>
        <w:t xml:space="preserve"> </w:t>
      </w:r>
      <w:proofErr w:type="spellStart"/>
      <w:r>
        <w:t>yre</w:t>
      </w:r>
      <w:proofErr w:type="spellEnd"/>
      <w:r>
        <w:t xml:space="preserve"> </w:t>
      </w:r>
      <w:proofErr w:type="spellStart"/>
      <w:r>
        <w:t>gegennwertige</w:t>
      </w:r>
      <w:proofErr w:type="spellEnd"/>
      <w:r>
        <w:t xml:space="preserve"> </w:t>
      </w:r>
      <w:proofErr w:type="spellStart"/>
      <w:r>
        <w:t>ordnung</w:t>
      </w:r>
      <w:proofErr w:type="spellEnd"/>
      <w:r>
        <w:t xml:space="preserve"> in der </w:t>
      </w:r>
      <w:proofErr w:type="spellStart"/>
      <w:r>
        <w:t>dinstperlichen</w:t>
      </w:r>
      <w:proofErr w:type="spellEnd"/>
      <w:r>
        <w:t xml:space="preserve"> </w:t>
      </w:r>
      <w:proofErr w:type="spellStart"/>
      <w:r>
        <w:t>warhayt</w:t>
      </w:r>
      <w:proofErr w:type="spellEnd"/>
      <w:r>
        <w:t xml:space="preserve">, </w:t>
      </w:r>
      <w:proofErr w:type="spellStart"/>
      <w:r>
        <w:t>vo</w:t>
      </w:r>
      <w:proofErr w:type="spellEnd"/>
      <w:r>
        <w:t xml:space="preserve"> </w:t>
      </w:r>
      <w:proofErr w:type="spellStart"/>
      <w:r>
        <w:t>nden</w:t>
      </w:r>
      <w:proofErr w:type="spellEnd"/>
      <w:r>
        <w:t xml:space="preserve"> sagt S. Paulus, </w:t>
      </w:r>
      <w:proofErr w:type="spellStart"/>
      <w:r>
        <w:t>volget</w:t>
      </w:r>
      <w:proofErr w:type="spellEnd"/>
      <w:r>
        <w:t xml:space="preserve"> nach den die </w:t>
      </w:r>
      <w:proofErr w:type="spellStart"/>
      <w:r>
        <w:t>alszo</w:t>
      </w:r>
      <w:proofErr w:type="spellEnd"/>
      <w:r>
        <w:t xml:space="preserve"> </w:t>
      </w:r>
      <w:proofErr w:type="spellStart"/>
      <w:r>
        <w:t>wandln</w:t>
      </w:r>
      <w:proofErr w:type="spellEnd"/>
      <w:r>
        <w:t xml:space="preserve"> als </w:t>
      </w:r>
      <w:proofErr w:type="spellStart"/>
      <w:r>
        <w:t>ir</w:t>
      </w:r>
      <w:proofErr w:type="spellEnd"/>
      <w:r>
        <w:t xml:space="preserve"> habt </w:t>
      </w:r>
      <w:proofErr w:type="spellStart"/>
      <w:r>
        <w:t>unszer</w:t>
      </w:r>
      <w:proofErr w:type="spellEnd"/>
      <w:r>
        <w:t xml:space="preserve"> </w:t>
      </w:r>
      <w:proofErr w:type="spellStart"/>
      <w:r>
        <w:t>beyspil</w:t>
      </w:r>
      <w:proofErr w:type="spellEnd"/>
      <w:r>
        <w:t xml:space="preserve">. Zum dritten, </w:t>
      </w:r>
      <w:proofErr w:type="spellStart"/>
      <w:r>
        <w:t>Getzimpt</w:t>
      </w:r>
      <w:proofErr w:type="spellEnd"/>
      <w:r>
        <w:t xml:space="preserve"> zu fliehen die </w:t>
      </w:r>
      <w:proofErr w:type="spellStart"/>
      <w:r>
        <w:t>ursach</w:t>
      </w:r>
      <w:proofErr w:type="spellEnd"/>
      <w:r>
        <w:t xml:space="preserve"> der </w:t>
      </w:r>
      <w:proofErr w:type="spellStart"/>
      <w:r>
        <w:t>abgötterei</w:t>
      </w:r>
      <w:proofErr w:type="spellEnd"/>
      <w:r>
        <w:t xml:space="preserve"> die tödliche </w:t>
      </w:r>
      <w:proofErr w:type="spellStart"/>
      <w:r>
        <w:t>begirdt</w:t>
      </w:r>
      <w:proofErr w:type="spellEnd"/>
      <w:r>
        <w:t xml:space="preserve"> </w:t>
      </w:r>
      <w:proofErr w:type="spellStart"/>
      <w:r>
        <w:t>unnd</w:t>
      </w:r>
      <w:proofErr w:type="spellEnd"/>
      <w:r>
        <w:t xml:space="preserve"> die gesellschafft die </w:t>
      </w:r>
      <w:proofErr w:type="spellStart"/>
      <w:r>
        <w:t>nachvolgt</w:t>
      </w:r>
      <w:proofErr w:type="spellEnd"/>
      <w:r>
        <w:t xml:space="preserve"> den dingen, als </w:t>
      </w:r>
      <w:proofErr w:type="spellStart"/>
      <w:r>
        <w:t>Got</w:t>
      </w:r>
      <w:proofErr w:type="spellEnd"/>
      <w:r>
        <w:t xml:space="preserve"> spricht durch den Propheten </w:t>
      </w:r>
      <w:proofErr w:type="spellStart"/>
      <w:r>
        <w:t>unnd</w:t>
      </w:r>
      <w:proofErr w:type="spellEnd"/>
      <w:r>
        <w:t xml:space="preserve"> S. </w:t>
      </w:r>
      <w:proofErr w:type="spellStart"/>
      <w:r>
        <w:t>Jöhannes</w:t>
      </w:r>
      <w:proofErr w:type="spellEnd"/>
      <w:r>
        <w:t xml:space="preserve"> in der </w:t>
      </w:r>
      <w:proofErr w:type="spellStart"/>
      <w:r>
        <w:t>offenbarung</w:t>
      </w:r>
      <w:proofErr w:type="spellEnd"/>
      <w:r>
        <w:t xml:space="preserve">, Gehet </w:t>
      </w:r>
      <w:proofErr w:type="spellStart"/>
      <w:r>
        <w:t>ausz</w:t>
      </w:r>
      <w:proofErr w:type="spellEnd"/>
      <w:r>
        <w:t xml:space="preserve"> von in mein </w:t>
      </w:r>
      <w:proofErr w:type="spellStart"/>
      <w:r>
        <w:t>volck</w:t>
      </w:r>
      <w:proofErr w:type="spellEnd"/>
      <w:r>
        <w:t xml:space="preserve"> ec. Zum </w:t>
      </w:r>
      <w:proofErr w:type="spellStart"/>
      <w:r>
        <w:t>vierden</w:t>
      </w:r>
      <w:proofErr w:type="spellEnd"/>
      <w:r>
        <w:t xml:space="preserve"> </w:t>
      </w:r>
      <w:proofErr w:type="spellStart"/>
      <w:r>
        <w:t>Getzimpt</w:t>
      </w:r>
      <w:proofErr w:type="spellEnd"/>
      <w:r>
        <w:t xml:space="preserve"> sich </w:t>
      </w:r>
      <w:proofErr w:type="spellStart"/>
      <w:r>
        <w:t>zuegesellen</w:t>
      </w:r>
      <w:proofErr w:type="spellEnd"/>
      <w:r>
        <w:t xml:space="preserve"> den, die do getreulich und </w:t>
      </w:r>
      <w:proofErr w:type="spellStart"/>
      <w:r>
        <w:t>warhaftiklich</w:t>
      </w:r>
      <w:proofErr w:type="spellEnd"/>
      <w:r>
        <w:t xml:space="preserve"> die </w:t>
      </w:r>
      <w:proofErr w:type="spellStart"/>
      <w:r>
        <w:t>ehere</w:t>
      </w:r>
      <w:proofErr w:type="spellEnd"/>
      <w:r>
        <w:t xml:space="preserve"> </w:t>
      </w:r>
      <w:proofErr w:type="spellStart"/>
      <w:r>
        <w:t>gotz</w:t>
      </w:r>
      <w:proofErr w:type="spellEnd"/>
      <w:r>
        <w:t xml:space="preserve"> </w:t>
      </w:r>
      <w:proofErr w:type="spellStart"/>
      <w:r>
        <w:t>uben</w:t>
      </w:r>
      <w:proofErr w:type="spellEnd"/>
      <w:r>
        <w:t xml:space="preserve">, von den sagt David, Mit den heiligen </w:t>
      </w:r>
      <w:proofErr w:type="spellStart"/>
      <w:r>
        <w:t>wirstu</w:t>
      </w:r>
      <w:proofErr w:type="spellEnd"/>
      <w:r>
        <w:t xml:space="preserve"> </w:t>
      </w:r>
      <w:proofErr w:type="spellStart"/>
      <w:r>
        <w:t>heylig</w:t>
      </w:r>
      <w:proofErr w:type="spellEnd"/>
      <w:r>
        <w:t xml:space="preserve">. </w:t>
      </w:r>
    </w:p>
    <w:p w14:paraId="6641FC76" w14:textId="77777777" w:rsidR="00E24477" w:rsidRDefault="00E24477" w:rsidP="00E24477">
      <w:pPr>
        <w:pStyle w:val="StandardWeb"/>
      </w:pPr>
      <w:r>
        <w:t xml:space="preserve">74. Durch welche ding </w:t>
      </w:r>
      <w:proofErr w:type="spellStart"/>
      <w:r>
        <w:t>solder</w:t>
      </w:r>
      <w:proofErr w:type="spellEnd"/>
      <w:r>
        <w:t xml:space="preserve"> </w:t>
      </w:r>
      <w:proofErr w:type="spellStart"/>
      <w:r>
        <w:t>mensch</w:t>
      </w:r>
      <w:proofErr w:type="spellEnd"/>
      <w:r>
        <w:t xml:space="preserve"> eingehn in die </w:t>
      </w:r>
      <w:proofErr w:type="spellStart"/>
      <w:r>
        <w:t>aynigkayt</w:t>
      </w:r>
      <w:proofErr w:type="spellEnd"/>
      <w:r>
        <w:t xml:space="preserve"> der </w:t>
      </w:r>
      <w:proofErr w:type="spellStart"/>
      <w:r>
        <w:t>glaubigen</w:t>
      </w:r>
      <w:proofErr w:type="spellEnd"/>
      <w:r>
        <w:t>?</w:t>
      </w:r>
      <w:r>
        <w:br/>
      </w:r>
      <w:r>
        <w:rPr>
          <w:rStyle w:val="Fett"/>
        </w:rPr>
        <w:t>A.</w:t>
      </w:r>
      <w:r>
        <w:t xml:space="preserve"> Durch die </w:t>
      </w:r>
      <w:proofErr w:type="spellStart"/>
      <w:r>
        <w:t>untertenikayt</w:t>
      </w:r>
      <w:proofErr w:type="spellEnd"/>
      <w:r>
        <w:t xml:space="preserve"> und </w:t>
      </w:r>
      <w:proofErr w:type="spellStart"/>
      <w:r>
        <w:t>gehorsamkayt</w:t>
      </w:r>
      <w:proofErr w:type="spellEnd"/>
      <w:r>
        <w:t xml:space="preserve"> und durch </w:t>
      </w:r>
      <w:proofErr w:type="spellStart"/>
      <w:r>
        <w:t>dy</w:t>
      </w:r>
      <w:proofErr w:type="spellEnd"/>
      <w:r>
        <w:t xml:space="preserve"> </w:t>
      </w:r>
      <w:proofErr w:type="spellStart"/>
      <w:r>
        <w:t>untergebung</w:t>
      </w:r>
      <w:proofErr w:type="spellEnd"/>
      <w:r>
        <w:t xml:space="preserve"> sich der </w:t>
      </w:r>
      <w:proofErr w:type="spellStart"/>
      <w:r>
        <w:t>ordnung</w:t>
      </w:r>
      <w:proofErr w:type="spellEnd"/>
      <w:r>
        <w:t xml:space="preserve">, und durch die </w:t>
      </w:r>
      <w:proofErr w:type="spellStart"/>
      <w:r>
        <w:t>bewarung</w:t>
      </w:r>
      <w:proofErr w:type="spellEnd"/>
      <w:r>
        <w:t xml:space="preserve"> der </w:t>
      </w:r>
      <w:proofErr w:type="spellStart"/>
      <w:r>
        <w:t>einsinnigkayt</w:t>
      </w:r>
      <w:proofErr w:type="spellEnd"/>
      <w:r>
        <w:t xml:space="preserve"> in der </w:t>
      </w:r>
      <w:proofErr w:type="spellStart"/>
      <w:r>
        <w:t>auffnemung</w:t>
      </w:r>
      <w:proofErr w:type="spellEnd"/>
      <w:r>
        <w:t xml:space="preserve"> der leer, </w:t>
      </w:r>
      <w:proofErr w:type="spellStart"/>
      <w:r>
        <w:t>vermanung</w:t>
      </w:r>
      <w:proofErr w:type="spellEnd"/>
      <w:r>
        <w:t xml:space="preserve"> </w:t>
      </w:r>
      <w:proofErr w:type="spellStart"/>
      <w:r>
        <w:t>warnung</w:t>
      </w:r>
      <w:proofErr w:type="spellEnd"/>
      <w:r>
        <w:t xml:space="preserve">, </w:t>
      </w:r>
      <w:proofErr w:type="spellStart"/>
      <w:r>
        <w:t>straffung</w:t>
      </w:r>
      <w:proofErr w:type="spellEnd"/>
      <w:r>
        <w:t xml:space="preserve">, und in fleissiger </w:t>
      </w:r>
      <w:proofErr w:type="spellStart"/>
      <w:r>
        <w:t>behuettung</w:t>
      </w:r>
      <w:proofErr w:type="spellEnd"/>
      <w:r>
        <w:t xml:space="preserve"> der </w:t>
      </w:r>
      <w:proofErr w:type="spellStart"/>
      <w:r>
        <w:t>gepot</w:t>
      </w:r>
      <w:proofErr w:type="spellEnd"/>
      <w:r>
        <w:t xml:space="preserve"> </w:t>
      </w:r>
      <w:proofErr w:type="spellStart"/>
      <w:r>
        <w:t>gots</w:t>
      </w:r>
      <w:proofErr w:type="spellEnd"/>
      <w:r>
        <w:t xml:space="preserve">, </w:t>
      </w:r>
      <w:proofErr w:type="spellStart"/>
      <w:r>
        <w:t>un</w:t>
      </w:r>
      <w:proofErr w:type="spellEnd"/>
      <w:r>
        <w:t xml:space="preserve"> d' </w:t>
      </w:r>
      <w:proofErr w:type="spellStart"/>
      <w:r>
        <w:t>güten</w:t>
      </w:r>
      <w:proofErr w:type="spellEnd"/>
      <w:r>
        <w:t xml:space="preserve"> </w:t>
      </w:r>
      <w:proofErr w:type="spellStart"/>
      <w:r>
        <w:t>sitten</w:t>
      </w:r>
      <w:proofErr w:type="spellEnd"/>
      <w:r>
        <w:t xml:space="preserve"> die do dienen zu der </w:t>
      </w:r>
      <w:proofErr w:type="spellStart"/>
      <w:r>
        <w:t>warhayt</w:t>
      </w:r>
      <w:proofErr w:type="spellEnd"/>
      <w:r>
        <w:t xml:space="preserve">. </w:t>
      </w:r>
    </w:p>
    <w:p w14:paraId="0C7F372D" w14:textId="77777777" w:rsidR="00E24477" w:rsidRDefault="00E24477" w:rsidP="00E24477">
      <w:pPr>
        <w:pStyle w:val="StandardWeb"/>
      </w:pPr>
      <w:r>
        <w:t>75. Was ist darzu not?</w:t>
      </w:r>
      <w:r>
        <w:br/>
      </w:r>
      <w:r>
        <w:rPr>
          <w:rStyle w:val="Fett"/>
        </w:rPr>
        <w:t>A.</w:t>
      </w:r>
      <w:r>
        <w:t xml:space="preserve"> Das als die </w:t>
      </w:r>
      <w:proofErr w:type="spellStart"/>
      <w:r>
        <w:t>schrifft</w:t>
      </w:r>
      <w:proofErr w:type="spellEnd"/>
      <w:r>
        <w:t xml:space="preserve"> sagt Sun rettende </w:t>
      </w:r>
      <w:proofErr w:type="spellStart"/>
      <w:r>
        <w:t>tzum</w:t>
      </w:r>
      <w:proofErr w:type="spellEnd"/>
      <w:r>
        <w:t xml:space="preserve"> dienst </w:t>
      </w:r>
      <w:proofErr w:type="spellStart"/>
      <w:r>
        <w:t>gottes</w:t>
      </w:r>
      <w:proofErr w:type="spellEnd"/>
      <w:r>
        <w:t xml:space="preserve">, stehe in der </w:t>
      </w:r>
      <w:proofErr w:type="spellStart"/>
      <w:r>
        <w:t>gerechtigkayt</w:t>
      </w:r>
      <w:proofErr w:type="spellEnd"/>
      <w:r>
        <w:t xml:space="preserve"> und </w:t>
      </w:r>
      <w:proofErr w:type="spellStart"/>
      <w:r>
        <w:t>forcht</w:t>
      </w:r>
      <w:proofErr w:type="spellEnd"/>
      <w:r>
        <w:t xml:space="preserve"> </w:t>
      </w:r>
      <w:proofErr w:type="spellStart"/>
      <w:r>
        <w:t>beraith</w:t>
      </w:r>
      <w:proofErr w:type="spellEnd"/>
      <w:r>
        <w:t xml:space="preserve"> dein </w:t>
      </w:r>
      <w:proofErr w:type="spellStart"/>
      <w:r>
        <w:t>seel</w:t>
      </w:r>
      <w:proofErr w:type="spellEnd"/>
      <w:r>
        <w:t xml:space="preserve"> zu der </w:t>
      </w:r>
      <w:proofErr w:type="spellStart"/>
      <w:r>
        <w:t>versuechung</w:t>
      </w:r>
      <w:proofErr w:type="spellEnd"/>
      <w:r>
        <w:t xml:space="preserve"> </w:t>
      </w:r>
      <w:proofErr w:type="spellStart"/>
      <w:r>
        <w:t>nider</w:t>
      </w:r>
      <w:proofErr w:type="spellEnd"/>
      <w:r>
        <w:t xml:space="preserve"> druck dein </w:t>
      </w:r>
      <w:proofErr w:type="spellStart"/>
      <w:r>
        <w:t>hertz</w:t>
      </w:r>
      <w:proofErr w:type="spellEnd"/>
      <w:r>
        <w:t xml:space="preserve"> und </w:t>
      </w:r>
      <w:proofErr w:type="spellStart"/>
      <w:r>
        <w:t>leyd</w:t>
      </w:r>
      <w:proofErr w:type="spellEnd"/>
      <w:r>
        <w:t xml:space="preserve">, als was dir </w:t>
      </w:r>
      <w:proofErr w:type="spellStart"/>
      <w:r>
        <w:t>auffgelegt</w:t>
      </w:r>
      <w:proofErr w:type="spellEnd"/>
      <w:r>
        <w:t xml:space="preserve"> </w:t>
      </w:r>
      <w:proofErr w:type="spellStart"/>
      <w:r>
        <w:t>wirt</w:t>
      </w:r>
      <w:proofErr w:type="spellEnd"/>
      <w:r>
        <w:t xml:space="preserve">, das </w:t>
      </w:r>
      <w:proofErr w:type="spellStart"/>
      <w:r>
        <w:t>emphahe</w:t>
      </w:r>
      <w:proofErr w:type="spellEnd"/>
      <w:r>
        <w:t xml:space="preserve"> und </w:t>
      </w:r>
      <w:proofErr w:type="spellStart"/>
      <w:r>
        <w:t>dulds</w:t>
      </w:r>
      <w:proofErr w:type="spellEnd"/>
      <w:r>
        <w:t xml:space="preserve"> </w:t>
      </w:r>
      <w:proofErr w:type="spellStart"/>
      <w:r>
        <w:t>inschmertzen</w:t>
      </w:r>
      <w:proofErr w:type="spellEnd"/>
      <w:r>
        <w:t xml:space="preserve"> das dein leben </w:t>
      </w:r>
      <w:proofErr w:type="spellStart"/>
      <w:r>
        <w:t>wachsz</w:t>
      </w:r>
      <w:proofErr w:type="spellEnd"/>
      <w:r>
        <w:t xml:space="preserve"> in letzten tagen zum ewigen leben, in der </w:t>
      </w:r>
      <w:proofErr w:type="spellStart"/>
      <w:r>
        <w:t>aufferstendung</w:t>
      </w:r>
      <w:proofErr w:type="spellEnd"/>
      <w:r>
        <w:t xml:space="preserve"> der gerechten Sunder die </w:t>
      </w:r>
      <w:proofErr w:type="spellStart"/>
      <w:r>
        <w:t>versuchung</w:t>
      </w:r>
      <w:proofErr w:type="spellEnd"/>
      <w:r>
        <w:t xml:space="preserve"> geschehen, von dem </w:t>
      </w:r>
      <w:proofErr w:type="spellStart"/>
      <w:r>
        <w:t>teufl</w:t>
      </w:r>
      <w:proofErr w:type="spellEnd"/>
      <w:r>
        <w:t xml:space="preserve">, durch </w:t>
      </w:r>
      <w:proofErr w:type="spellStart"/>
      <w:r>
        <w:t>dy</w:t>
      </w:r>
      <w:proofErr w:type="spellEnd"/>
      <w:r>
        <w:t xml:space="preserve"> </w:t>
      </w:r>
      <w:proofErr w:type="spellStart"/>
      <w:r>
        <w:t>pösz</w:t>
      </w:r>
      <w:proofErr w:type="spellEnd"/>
      <w:r>
        <w:t xml:space="preserve"> </w:t>
      </w:r>
      <w:proofErr w:type="spellStart"/>
      <w:r>
        <w:t>eingebung</w:t>
      </w:r>
      <w:proofErr w:type="spellEnd"/>
      <w:r>
        <w:t xml:space="preserve"> ins </w:t>
      </w:r>
      <w:proofErr w:type="spellStart"/>
      <w:r>
        <w:t>gemuet</w:t>
      </w:r>
      <w:proofErr w:type="spellEnd"/>
      <w:r>
        <w:t xml:space="preserve"> von der </w:t>
      </w:r>
      <w:proofErr w:type="spellStart"/>
      <w:r>
        <w:t>welt</w:t>
      </w:r>
      <w:proofErr w:type="spellEnd"/>
      <w:r>
        <w:t xml:space="preserve">, durch </w:t>
      </w:r>
      <w:proofErr w:type="spellStart"/>
      <w:r>
        <w:t>pösze</w:t>
      </w:r>
      <w:proofErr w:type="spellEnd"/>
      <w:r>
        <w:t xml:space="preserve"> </w:t>
      </w:r>
      <w:proofErr w:type="spellStart"/>
      <w:r>
        <w:t>ursachen</w:t>
      </w:r>
      <w:proofErr w:type="spellEnd"/>
      <w:r>
        <w:t xml:space="preserve"> zu der </w:t>
      </w:r>
      <w:proofErr w:type="spellStart"/>
      <w:r>
        <w:t>ergernusz</w:t>
      </w:r>
      <w:proofErr w:type="spellEnd"/>
      <w:r>
        <w:t xml:space="preserve"> vom </w:t>
      </w:r>
      <w:proofErr w:type="spellStart"/>
      <w:r>
        <w:t>leychnam</w:t>
      </w:r>
      <w:proofErr w:type="spellEnd"/>
      <w:r>
        <w:t xml:space="preserve"> durch die </w:t>
      </w:r>
      <w:proofErr w:type="spellStart"/>
      <w:r>
        <w:t>zerstörlichen</w:t>
      </w:r>
      <w:proofErr w:type="spellEnd"/>
      <w:r>
        <w:t xml:space="preserve"> </w:t>
      </w:r>
      <w:proofErr w:type="spellStart"/>
      <w:r>
        <w:t>begirden</w:t>
      </w:r>
      <w:proofErr w:type="spellEnd"/>
      <w:r>
        <w:t xml:space="preserve"> aber wer </w:t>
      </w:r>
      <w:proofErr w:type="spellStart"/>
      <w:r>
        <w:t>uberwind</w:t>
      </w:r>
      <w:proofErr w:type="spellEnd"/>
      <w:r>
        <w:t xml:space="preserve"> und vollendet der </w:t>
      </w:r>
      <w:proofErr w:type="spellStart"/>
      <w:r>
        <w:t>wirt</w:t>
      </w:r>
      <w:proofErr w:type="spellEnd"/>
      <w:r>
        <w:t xml:space="preserve"> selig. </w:t>
      </w:r>
    </w:p>
    <w:p w14:paraId="077479F1" w14:textId="77777777" w:rsidR="00E24477" w:rsidRDefault="00E24477" w:rsidP="00E24477">
      <w:pPr>
        <w:pStyle w:val="StandardWeb"/>
      </w:pPr>
      <w:r>
        <w:t xml:space="preserve">Amen. </w:t>
      </w:r>
    </w:p>
    <w:p w14:paraId="1A76B5B2" w14:textId="77777777" w:rsidR="00E24477" w:rsidRDefault="00E24477" w:rsidP="00E24477">
      <w:pPr>
        <w:pStyle w:val="StandardWeb"/>
      </w:pPr>
      <w:r>
        <w:t xml:space="preserve">Gott hab lob. </w:t>
      </w:r>
    </w:p>
    <w:p w14:paraId="0FE5090F" w14:textId="1A381955" w:rsidR="0022039F" w:rsidRDefault="00E24477" w:rsidP="0022039F">
      <w:r>
        <w:t>1)</w:t>
      </w:r>
    </w:p>
    <w:p w14:paraId="60992EB5" w14:textId="77777777" w:rsidR="00D5498D" w:rsidRPr="00D5498D" w:rsidRDefault="007166CE" w:rsidP="008E63BE">
      <w:pPr>
        <w:pStyle w:val="berschrift1"/>
      </w:pPr>
      <w:r>
        <w:br w:type="page"/>
      </w:r>
      <w:r w:rsidR="00D5498D" w:rsidRPr="00D5498D">
        <w:t>Quellen:</w:t>
      </w:r>
    </w:p>
    <w:p w14:paraId="6FA1C0AD"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8"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2B698E68"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0B88F271"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1FC9978B"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13C775B5"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65FB5BCC"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76FD800A"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76260527"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2BA09D62"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 xml:space="preserve">IBAN: </w:t>
      </w:r>
      <w:proofErr w:type="spellStart"/>
      <w:r w:rsidRPr="00082307">
        <w:rPr>
          <w:rFonts w:eastAsia="Times New Roman"/>
          <w:szCs w:val="24"/>
          <w:lang w:eastAsia="de-DE"/>
        </w:rPr>
        <w:t>DE62</w:t>
      </w:r>
      <w:proofErr w:type="spellEnd"/>
      <w:r w:rsidRPr="00082307">
        <w:rPr>
          <w:rFonts w:eastAsia="Times New Roman"/>
          <w:szCs w:val="24"/>
          <w:lang w:eastAsia="de-DE"/>
        </w:rPr>
        <w:t xml:space="preserve"> 5206 0410 0007 0022 89</w:t>
      </w:r>
      <w:r w:rsidRPr="00082307">
        <w:rPr>
          <w:rFonts w:eastAsia="Times New Roman"/>
          <w:szCs w:val="24"/>
          <w:lang w:eastAsia="de-DE"/>
        </w:rPr>
        <w:br/>
        <w:t>Evangelische Bank eG, Kassel</w:t>
      </w:r>
    </w:p>
    <w:p w14:paraId="4BC287F3"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00E65CD5"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9"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20840BE8" w14:textId="77777777" w:rsidR="008E63BE" w:rsidRDefault="008E63BE">
      <w:pPr>
        <w:spacing w:after="0" w:line="240" w:lineRule="auto"/>
        <w:rPr>
          <w:rFonts w:eastAsia="Times New Roman"/>
          <w:color w:val="000000"/>
          <w:szCs w:val="24"/>
          <w:lang w:eastAsia="de-DE"/>
        </w:rPr>
      </w:pPr>
      <w:r>
        <w:rPr>
          <w:rFonts w:eastAsia="Times New Roman"/>
          <w:color w:val="000000"/>
          <w:szCs w:val="24"/>
          <w:lang w:eastAsia="de-DE"/>
        </w:rPr>
        <w:br w:type="page"/>
      </w:r>
    </w:p>
    <w:p w14:paraId="04C9836D" w14:textId="77777777" w:rsidR="00C35859" w:rsidRPr="00D5498D" w:rsidRDefault="008E63BE" w:rsidP="008E63BE">
      <w:pPr>
        <w:pStyle w:val="berschrift1"/>
      </w:pPr>
      <w:r>
        <w:t>Endnoten</w:t>
      </w:r>
    </w:p>
    <w:sectPr w:rsidR="00C35859" w:rsidRPr="00D5498D">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632E66" w14:textId="77777777" w:rsidR="008E2156" w:rsidRDefault="008E2156" w:rsidP="00E24477">
      <w:pPr>
        <w:spacing w:after="0" w:line="240" w:lineRule="auto"/>
      </w:pPr>
      <w:r>
        <w:separator/>
      </w:r>
    </w:p>
  </w:endnote>
  <w:endnote w:type="continuationSeparator" w:id="0">
    <w:p w14:paraId="23E42AE7" w14:textId="77777777" w:rsidR="008E2156" w:rsidRDefault="008E2156" w:rsidP="00E24477">
      <w:pPr>
        <w:spacing w:after="0" w:line="240" w:lineRule="auto"/>
      </w:pPr>
      <w:r>
        <w:continuationSeparator/>
      </w:r>
    </w:p>
  </w:endnote>
  <w:endnote w:id="1">
    <w:p w14:paraId="409A1485" w14:textId="15F82830" w:rsidR="00E24477" w:rsidRPr="00E24477" w:rsidRDefault="00E24477" w:rsidP="00E24477">
      <w:pPr>
        <w:spacing w:after="0" w:line="240" w:lineRule="auto"/>
        <w:rPr>
          <w:rFonts w:eastAsia="Times New Roman"/>
          <w:szCs w:val="24"/>
          <w:lang w:eastAsia="de-DE"/>
        </w:rPr>
      </w:pPr>
      <w:r>
        <w:rPr>
          <w:rStyle w:val="Endnotenzeichen"/>
        </w:rPr>
        <w:endnoteRef/>
      </w:r>
      <w:r>
        <w:t xml:space="preserve"> </w:t>
      </w:r>
      <w:r w:rsidRPr="00E24477">
        <w:rPr>
          <w:rFonts w:eastAsia="Times New Roman"/>
          <w:szCs w:val="24"/>
          <w:lang w:eastAsia="de-DE"/>
        </w:rPr>
        <w:t>sterbliche</w:t>
      </w:r>
    </w:p>
  </w:endnote>
  <w:endnote w:id="2">
    <w:p w14:paraId="61AD76AB" w14:textId="355BCA43" w:rsidR="00E24477" w:rsidRDefault="00E24477">
      <w:pPr>
        <w:pStyle w:val="Endnotentext"/>
      </w:pPr>
      <w:r>
        <w:rPr>
          <w:rStyle w:val="Endnotenzeichen"/>
        </w:rPr>
        <w:endnoteRef/>
      </w:r>
      <w:r>
        <w:t xml:space="preserve"> denn der „hinzunahen“ will</w:t>
      </w:r>
    </w:p>
  </w:endnote>
  <w:endnote w:id="3">
    <w:p w14:paraId="2215680C" w14:textId="7C4F255A" w:rsidR="00E24477" w:rsidRDefault="00E24477">
      <w:pPr>
        <w:pStyle w:val="Endnotentext"/>
      </w:pPr>
      <w:r>
        <w:rPr>
          <w:rStyle w:val="Endnotenzeichen"/>
        </w:rPr>
        <w:endnoteRef/>
      </w:r>
      <w:r>
        <w:t xml:space="preserve"> einhellig sein, übereinstimmen</w:t>
      </w:r>
    </w:p>
  </w:endnote>
  <w:endnote w:id="4">
    <w:p w14:paraId="6E6BA73D" w14:textId="1D1AC040" w:rsidR="00E24477" w:rsidRPr="00E24477" w:rsidRDefault="00E24477" w:rsidP="00E24477">
      <w:pPr>
        <w:spacing w:after="0" w:line="240" w:lineRule="auto"/>
        <w:rPr>
          <w:rFonts w:eastAsia="Times New Roman"/>
          <w:szCs w:val="24"/>
          <w:lang w:eastAsia="de-DE"/>
        </w:rPr>
      </w:pPr>
      <w:r>
        <w:rPr>
          <w:rStyle w:val="Endnotenzeichen"/>
        </w:rPr>
        <w:endnoteRef/>
      </w:r>
      <w:r>
        <w:t xml:space="preserve"> </w:t>
      </w:r>
      <w:r w:rsidRPr="00E24477">
        <w:rPr>
          <w:rFonts w:eastAsia="Times New Roman"/>
          <w:szCs w:val="24"/>
          <w:lang w:eastAsia="de-DE"/>
        </w:rPr>
        <w:t>gönnet</w:t>
      </w:r>
    </w:p>
  </w:endnote>
  <w:endnote w:id="5">
    <w:p w14:paraId="1BF718C2" w14:textId="3009C438" w:rsidR="00E24477" w:rsidRDefault="00E24477">
      <w:pPr>
        <w:pStyle w:val="Endnotentext"/>
      </w:pPr>
      <w:r>
        <w:rPr>
          <w:rStyle w:val="Endnotenzeichen"/>
        </w:rPr>
        <w:endnoteRef/>
      </w:r>
      <w:r>
        <w:t xml:space="preserve"> zustimmen, übereinstimmen</w:t>
      </w:r>
    </w:p>
  </w:endnote>
  <w:endnote w:id="6">
    <w:p w14:paraId="13C22558" w14:textId="2DD14433" w:rsidR="00E24477" w:rsidRDefault="00E24477">
      <w:pPr>
        <w:pStyle w:val="Endnotentext"/>
      </w:pPr>
      <w:r>
        <w:rPr>
          <w:rStyle w:val="Endnotenzeichen"/>
        </w:rPr>
        <w:endnoteRef/>
      </w:r>
      <w:r>
        <w:t xml:space="preserve"> genüglich, hinreichend, ausreichend, aber auch übermäßig</w:t>
      </w:r>
    </w:p>
  </w:endnote>
  <w:endnote w:id="7">
    <w:p w14:paraId="31476878" w14:textId="0334182B" w:rsidR="00E24477" w:rsidRDefault="00E24477">
      <w:pPr>
        <w:pStyle w:val="Endnotentext"/>
      </w:pPr>
      <w:r>
        <w:rPr>
          <w:rStyle w:val="Endnotenzeichen"/>
        </w:rPr>
        <w:endnoteRef/>
      </w:r>
      <w:r>
        <w:t xml:space="preserve"> widersetzen</w:t>
      </w:r>
    </w:p>
  </w:endnote>
  <w:endnote w:id="8">
    <w:p w14:paraId="2D606A3F" w14:textId="4B93D3A2" w:rsidR="00E24477" w:rsidRDefault="00E24477">
      <w:pPr>
        <w:pStyle w:val="Endnotentext"/>
      </w:pPr>
      <w:r>
        <w:rPr>
          <w:rStyle w:val="Endnotenzeichen"/>
        </w:rPr>
        <w:endnoteRef/>
      </w:r>
      <w:r>
        <w:t xml:space="preserve"> zu erlangen</w:t>
      </w:r>
    </w:p>
  </w:endnote>
  <w:endnote w:id="9">
    <w:p w14:paraId="1CFECF52" w14:textId="0F6D9746" w:rsidR="00E24477" w:rsidRDefault="00E24477">
      <w:pPr>
        <w:pStyle w:val="Endnotentext"/>
      </w:pPr>
      <w:r>
        <w:rPr>
          <w:rStyle w:val="Endnotenzeichen"/>
        </w:rPr>
        <w:endnoteRef/>
      </w:r>
      <w:r>
        <w:t xml:space="preserve"> Entweder: gewahr, d.i. aufmerksam, sorgsam; oder besser geweer, der für etwas gewär leistet, beschützt und vertheidigt.</w:t>
      </w:r>
    </w:p>
  </w:endnote>
  <w:endnote w:id="10">
    <w:p w14:paraId="534193A8" w14:textId="0A10B3C6" w:rsidR="00E24477" w:rsidRPr="00E24477" w:rsidRDefault="00E24477" w:rsidP="00E24477">
      <w:pPr>
        <w:spacing w:after="0" w:line="240" w:lineRule="auto"/>
        <w:rPr>
          <w:rFonts w:eastAsia="Times New Roman"/>
          <w:szCs w:val="24"/>
          <w:lang w:eastAsia="de-DE"/>
        </w:rPr>
      </w:pPr>
      <w:r>
        <w:rPr>
          <w:rStyle w:val="Endnotenzeichen"/>
        </w:rPr>
        <w:endnoteRef/>
      </w:r>
      <w:r>
        <w:t xml:space="preserve"> </w:t>
      </w:r>
      <w:r w:rsidRPr="00E24477">
        <w:rPr>
          <w:rFonts w:eastAsia="Times New Roman"/>
          <w:szCs w:val="24"/>
          <w:lang w:eastAsia="de-DE"/>
        </w:rPr>
        <w:t>Lamm</w:t>
      </w:r>
    </w:p>
  </w:endnote>
  <w:endnote w:id="11">
    <w:p w14:paraId="765EC00A" w14:textId="2B5C37D5" w:rsidR="00E24477" w:rsidRDefault="00E24477">
      <w:pPr>
        <w:pStyle w:val="Endnotentext"/>
      </w:pPr>
      <w:r>
        <w:rPr>
          <w:rStyle w:val="Endnotenzeichen"/>
        </w:rPr>
        <w:endnoteRef/>
      </w:r>
      <w:r>
        <w:t xml:space="preserve"> von</w:t>
      </w:r>
    </w:p>
  </w:endnote>
  <w:endnote w:id="12">
    <w:p w14:paraId="7C78841C" w14:textId="65BC0C2C" w:rsidR="00E24477" w:rsidRPr="00E24477" w:rsidRDefault="00E24477" w:rsidP="00E24477">
      <w:pPr>
        <w:spacing w:after="0" w:line="240" w:lineRule="auto"/>
        <w:rPr>
          <w:rFonts w:eastAsia="Times New Roman"/>
          <w:szCs w:val="24"/>
          <w:lang w:eastAsia="de-DE"/>
        </w:rPr>
      </w:pPr>
      <w:r>
        <w:rPr>
          <w:rStyle w:val="Endnotenzeichen"/>
        </w:rPr>
        <w:endnoteRef/>
      </w:r>
      <w:r>
        <w:t xml:space="preserve"> </w:t>
      </w:r>
      <w:r w:rsidRPr="00E24477">
        <w:rPr>
          <w:rFonts w:eastAsia="Times New Roman"/>
          <w:szCs w:val="24"/>
          <w:lang w:eastAsia="de-DE"/>
        </w:rPr>
        <w:t>Gelübde</w:t>
      </w:r>
    </w:p>
  </w:endnote>
  <w:endnote w:id="13">
    <w:p w14:paraId="2CC35295" w14:textId="28F1FA30" w:rsidR="00E24477" w:rsidRPr="00E24477" w:rsidRDefault="00E24477" w:rsidP="00E24477">
      <w:pPr>
        <w:spacing w:after="0" w:line="240" w:lineRule="auto"/>
        <w:rPr>
          <w:rFonts w:eastAsia="Times New Roman"/>
          <w:szCs w:val="24"/>
          <w:lang w:eastAsia="de-DE"/>
        </w:rPr>
      </w:pPr>
      <w:r>
        <w:rPr>
          <w:rStyle w:val="Endnotenzeichen"/>
        </w:rPr>
        <w:endnoteRef/>
      </w:r>
      <w:r>
        <w:t xml:space="preserve"> </w:t>
      </w:r>
      <w:r w:rsidRPr="00E24477">
        <w:rPr>
          <w:rFonts w:eastAsia="Times New Roman"/>
          <w:szCs w:val="24"/>
          <w:lang w:eastAsia="de-DE"/>
        </w:rPr>
        <w:t>einbedungen</w:t>
      </w:r>
    </w:p>
  </w:endnote>
  <w:endnote w:id="14">
    <w:p w14:paraId="734852FA" w14:textId="1CE057A2" w:rsidR="00E24477" w:rsidRDefault="00E24477">
      <w:pPr>
        <w:pStyle w:val="Endnotentext"/>
      </w:pPr>
      <w:r>
        <w:rPr>
          <w:rStyle w:val="Endnotenzeichen"/>
        </w:rPr>
        <w:endnoteRef/>
      </w:r>
      <w:r>
        <w:t xml:space="preserve"> Zierde, Zierwerk, Schmückwerk</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585970" w14:textId="77777777" w:rsidR="008E2156" w:rsidRDefault="008E2156" w:rsidP="00E24477">
      <w:pPr>
        <w:spacing w:after="0" w:line="240" w:lineRule="auto"/>
      </w:pPr>
      <w:r>
        <w:separator/>
      </w:r>
    </w:p>
  </w:footnote>
  <w:footnote w:type="continuationSeparator" w:id="0">
    <w:p w14:paraId="5AFC01A7" w14:textId="77777777" w:rsidR="008E2156" w:rsidRDefault="008E2156" w:rsidP="00E2447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6"/>
  <w:proofState w:spelling="clean"/>
  <w:attachedTemplate r:id="rId1"/>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6821"/>
    <w:rsid w:val="00082307"/>
    <w:rsid w:val="000C66E5"/>
    <w:rsid w:val="001F54C4"/>
    <w:rsid w:val="0022039F"/>
    <w:rsid w:val="00272484"/>
    <w:rsid w:val="00297F83"/>
    <w:rsid w:val="002E6D11"/>
    <w:rsid w:val="00381C0C"/>
    <w:rsid w:val="00537F59"/>
    <w:rsid w:val="00566821"/>
    <w:rsid w:val="007166CE"/>
    <w:rsid w:val="007E1779"/>
    <w:rsid w:val="0083667B"/>
    <w:rsid w:val="008D7463"/>
    <w:rsid w:val="008E2156"/>
    <w:rsid w:val="008E417E"/>
    <w:rsid w:val="008E63BE"/>
    <w:rsid w:val="009A5083"/>
    <w:rsid w:val="00B22738"/>
    <w:rsid w:val="00B365E5"/>
    <w:rsid w:val="00C35859"/>
    <w:rsid w:val="00CC4EAC"/>
    <w:rsid w:val="00D14D4F"/>
    <w:rsid w:val="00D5498D"/>
    <w:rsid w:val="00E2447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A328DE"/>
  <w15:chartTrackingRefBased/>
  <w15:docId w15:val="{7E6C584C-CF8D-462E-977C-681D4B8338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E24477"/>
    <w:pPr>
      <w:spacing w:before="100" w:beforeAutospacing="1" w:after="100" w:afterAutospacing="1" w:line="240" w:lineRule="auto"/>
    </w:pPr>
    <w:rPr>
      <w:rFonts w:eastAsia="Times New Roman"/>
      <w:szCs w:val="24"/>
      <w:lang w:eastAsia="de-DE"/>
    </w:rPr>
  </w:style>
  <w:style w:type="paragraph" w:styleId="Endnotentext">
    <w:name w:val="endnote text"/>
    <w:basedOn w:val="Standard"/>
    <w:link w:val="EndnotentextZchn"/>
    <w:uiPriority w:val="99"/>
    <w:semiHidden/>
    <w:unhideWhenUsed/>
    <w:rsid w:val="00E24477"/>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E24477"/>
    <w:rPr>
      <w:rFonts w:ascii="Times New Roman" w:hAnsi="Times New Roman"/>
      <w:lang w:eastAsia="en-US"/>
    </w:rPr>
  </w:style>
  <w:style w:type="character" w:styleId="Endnotenzeichen">
    <w:name w:val="endnote reference"/>
    <w:basedOn w:val="Absatz-Standardschriftart"/>
    <w:uiPriority w:val="99"/>
    <w:semiHidden/>
    <w:unhideWhenUsed/>
    <w:rsid w:val="00E2447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662782990">
      <w:bodyDiv w:val="1"/>
      <w:marLeft w:val="0"/>
      <w:marRight w:val="0"/>
      <w:marTop w:val="0"/>
      <w:marBottom w:val="0"/>
      <w:divBdr>
        <w:top w:val="none" w:sz="0" w:space="0" w:color="auto"/>
        <w:left w:val="none" w:sz="0" w:space="0" w:color="auto"/>
        <w:bottom w:val="none" w:sz="0" w:space="0" w:color="auto"/>
        <w:right w:val="none" w:sz="0" w:space="0" w:color="auto"/>
      </w:divBdr>
      <w:divsChild>
        <w:div w:id="134568687">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432699513">
      <w:bodyDiv w:val="1"/>
      <w:marLeft w:val="0"/>
      <w:marRight w:val="0"/>
      <w:marTop w:val="0"/>
      <w:marBottom w:val="0"/>
      <w:divBdr>
        <w:top w:val="none" w:sz="0" w:space="0" w:color="auto"/>
        <w:left w:val="none" w:sz="0" w:space="0" w:color="auto"/>
        <w:bottom w:val="none" w:sz="0" w:space="0" w:color="auto"/>
        <w:right w:val="none" w:sz="0" w:space="0" w:color="auto"/>
      </w:divBdr>
    </w:div>
    <w:div w:id="1572889657">
      <w:bodyDiv w:val="1"/>
      <w:marLeft w:val="0"/>
      <w:marRight w:val="0"/>
      <w:marTop w:val="0"/>
      <w:marBottom w:val="0"/>
      <w:divBdr>
        <w:top w:val="none" w:sz="0" w:space="0" w:color="auto"/>
        <w:left w:val="none" w:sz="0" w:space="0" w:color="auto"/>
        <w:bottom w:val="none" w:sz="0" w:space="0" w:color="auto"/>
        <w:right w:val="none" w:sz="0" w:space="0" w:color="auto"/>
      </w:divBdr>
      <w:divsChild>
        <w:div w:id="1458766650">
          <w:marLeft w:val="0"/>
          <w:marRight w:val="0"/>
          <w:marTop w:val="0"/>
          <w:marBottom w:val="0"/>
          <w:divBdr>
            <w:top w:val="none" w:sz="0" w:space="0" w:color="auto"/>
            <w:left w:val="none" w:sz="0" w:space="0" w:color="auto"/>
            <w:bottom w:val="none" w:sz="0" w:space="0" w:color="auto"/>
            <w:right w:val="none" w:sz="0" w:space="0" w:color="auto"/>
          </w:divBdr>
        </w:div>
      </w:divsChild>
    </w:div>
    <w:div w:id="1591503297">
      <w:bodyDiv w:val="1"/>
      <w:marLeft w:val="0"/>
      <w:marRight w:val="0"/>
      <w:marTop w:val="0"/>
      <w:marBottom w:val="0"/>
      <w:divBdr>
        <w:top w:val="none" w:sz="0" w:space="0" w:color="auto"/>
        <w:left w:val="none" w:sz="0" w:space="0" w:color="auto"/>
        <w:bottom w:val="none" w:sz="0" w:space="0" w:color="auto"/>
        <w:right w:val="none" w:sz="0" w:space="0" w:color="auto"/>
      </w:divBdr>
      <w:divsChild>
        <w:div w:id="75130773">
          <w:marLeft w:val="0"/>
          <w:marRight w:val="0"/>
          <w:marTop w:val="0"/>
          <w:marBottom w:val="0"/>
          <w:divBdr>
            <w:top w:val="none" w:sz="0" w:space="0" w:color="auto"/>
            <w:left w:val="none" w:sz="0" w:space="0" w:color="auto"/>
            <w:bottom w:val="none" w:sz="0" w:space="0" w:color="auto"/>
            <w:right w:val="none" w:sz="0" w:space="0" w:color="auto"/>
          </w:divBdr>
        </w:div>
      </w:divsChild>
    </w:div>
    <w:div w:id="1933275532">
      <w:bodyDiv w:val="1"/>
      <w:marLeft w:val="0"/>
      <w:marRight w:val="0"/>
      <w:marTop w:val="0"/>
      <w:marBottom w:val="0"/>
      <w:divBdr>
        <w:top w:val="none" w:sz="0" w:space="0" w:color="auto"/>
        <w:left w:val="none" w:sz="0" w:space="0" w:color="auto"/>
        <w:bottom w:val="none" w:sz="0" w:space="0" w:color="auto"/>
        <w:right w:val="none" w:sz="0" w:space="0" w:color="auto"/>
      </w:divBdr>
      <w:divsChild>
        <w:div w:id="1088430812">
          <w:marLeft w:val="0"/>
          <w:marRight w:val="0"/>
          <w:marTop w:val="0"/>
          <w:marBottom w:val="0"/>
          <w:divBdr>
            <w:top w:val="none" w:sz="0" w:space="0" w:color="auto"/>
            <w:left w:val="none" w:sz="0" w:space="0" w:color="auto"/>
            <w:bottom w:val="none" w:sz="0" w:space="0" w:color="auto"/>
            <w:right w:val="none" w:sz="0" w:space="0" w:color="auto"/>
          </w:divBdr>
        </w:div>
      </w:divsChild>
    </w:div>
    <w:div w:id="1981692225">
      <w:bodyDiv w:val="1"/>
      <w:marLeft w:val="0"/>
      <w:marRight w:val="0"/>
      <w:marTop w:val="0"/>
      <w:marBottom w:val="0"/>
      <w:divBdr>
        <w:top w:val="none" w:sz="0" w:space="0" w:color="auto"/>
        <w:left w:val="none" w:sz="0" w:space="0" w:color="auto"/>
        <w:bottom w:val="none" w:sz="0" w:space="0" w:color="auto"/>
        <w:right w:val="none" w:sz="0" w:space="0" w:color="auto"/>
      </w:divBdr>
      <w:divsChild>
        <w:div w:id="290482436">
          <w:marLeft w:val="0"/>
          <w:marRight w:val="0"/>
          <w:marTop w:val="0"/>
          <w:marBottom w:val="0"/>
          <w:divBdr>
            <w:top w:val="none" w:sz="0" w:space="0" w:color="auto"/>
            <w:left w:val="none" w:sz="0" w:space="0" w:color="auto"/>
            <w:bottom w:val="none" w:sz="0" w:space="0" w:color="auto"/>
            <w:right w:val="none" w:sz="0" w:space="0" w:color="auto"/>
          </w:divBdr>
        </w:div>
      </w:divsChild>
    </w:div>
    <w:div w:id="2004429796">
      <w:bodyDiv w:val="1"/>
      <w:marLeft w:val="0"/>
      <w:marRight w:val="0"/>
      <w:marTop w:val="0"/>
      <w:marBottom w:val="0"/>
      <w:divBdr>
        <w:top w:val="none" w:sz="0" w:space="0" w:color="auto"/>
        <w:left w:val="none" w:sz="0" w:space="0" w:color="auto"/>
        <w:bottom w:val="none" w:sz="0" w:space="0" w:color="auto"/>
        <w:right w:val="none" w:sz="0" w:space="0" w:color="auto"/>
      </w:divBdr>
      <w:divsChild>
        <w:div w:id="184732927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laubensstimme.de/" TargetMode="Externa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webmaster@glaubensstimme.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064EF0-2205-4A04-9D83-F7D4FA109A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Buecher2021.dotx</Template>
  <TotalTime>0</TotalTime>
  <Pages>1</Pages>
  <Words>3763</Words>
  <Characters>23709</Characters>
  <Application>Microsoft Office Word</Application>
  <DocSecurity>0</DocSecurity>
  <Lines>197</Lines>
  <Paragraphs>54</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Company>Glaubensstimme.de</Company>
  <LinksUpToDate>false</LinksUpToDate>
  <CharactersWithSpaces>27418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Ein christliche untterweysung Der klaynen Kinder</dc:title>
  <dc:subject/>
  <dc:creator>Böhmische Brüder</dc:creator>
  <cp:keywords/>
  <dc:description/>
  <cp:lastModifiedBy>webmaster@glaubensstimme.de</cp:lastModifiedBy>
  <cp:revision>4</cp:revision>
  <dcterms:created xsi:type="dcterms:W3CDTF">2021-04-17T06:37:00Z</dcterms:created>
  <dcterms:modified xsi:type="dcterms:W3CDTF">2021-04-17T17:30:00Z</dcterms:modified>
  <dc:language>de</dc:language>
</cp:coreProperties>
</file>